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6B3" w:rsidRPr="00F056B3" w:rsidRDefault="00F056B3" w:rsidP="00F056B3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F056B3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F056B3" w:rsidRPr="00F056B3" w:rsidRDefault="00F056B3" w:rsidP="00F056B3">
      <w:pPr>
        <w:autoSpaceDE w:val="0"/>
        <w:autoSpaceDN w:val="0"/>
        <w:spacing w:before="670" w:after="0" w:line="230" w:lineRule="auto"/>
        <w:ind w:left="2286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Татарстан</w:t>
      </w:r>
    </w:p>
    <w:p w:rsidR="00F056B3" w:rsidRPr="00F056B3" w:rsidRDefault="00F056B3" w:rsidP="00F056B3">
      <w:pPr>
        <w:autoSpaceDE w:val="0"/>
        <w:autoSpaceDN w:val="0"/>
        <w:spacing w:before="670" w:after="0" w:line="230" w:lineRule="auto"/>
        <w:ind w:left="25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МКОУ "Отдел образования </w:t>
      </w:r>
      <w:proofErr w:type="spellStart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Апастовского</w:t>
      </w:r>
      <w:proofErr w:type="spell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района РТ"</w:t>
      </w:r>
    </w:p>
    <w:p w:rsidR="00F056B3" w:rsidRDefault="00F056B3" w:rsidP="00F056B3">
      <w:pPr>
        <w:autoSpaceDE w:val="0"/>
        <w:autoSpaceDN w:val="0"/>
        <w:spacing w:before="670" w:after="1376" w:line="230" w:lineRule="auto"/>
        <w:ind w:right="3254"/>
        <w:jc w:val="right"/>
      </w:pPr>
      <w:r>
        <w:rPr>
          <w:rFonts w:ascii="Times New Roman" w:eastAsia="Times New Roman" w:hAnsi="Times New Roman"/>
          <w:color w:val="000000"/>
          <w:sz w:val="24"/>
        </w:rPr>
        <w:t>МБОУ "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Табар-Черкийская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СОШ"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2"/>
        <w:gridCol w:w="3240"/>
        <w:gridCol w:w="3100"/>
      </w:tblGrid>
      <w:tr w:rsidR="00F056B3" w:rsidTr="00F056B3">
        <w:trPr>
          <w:trHeight w:hRule="exact" w:val="274"/>
        </w:trPr>
        <w:tc>
          <w:tcPr>
            <w:tcW w:w="3002" w:type="dxa"/>
            <w:tcMar>
              <w:left w:w="0" w:type="dxa"/>
              <w:right w:w="0" w:type="dxa"/>
            </w:tcMar>
          </w:tcPr>
          <w:p w:rsidR="00F056B3" w:rsidRDefault="00F056B3" w:rsidP="00F056B3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240" w:type="dxa"/>
            <w:tcMar>
              <w:left w:w="0" w:type="dxa"/>
              <w:right w:w="0" w:type="dxa"/>
            </w:tcMar>
          </w:tcPr>
          <w:p w:rsidR="00F056B3" w:rsidRDefault="00F056B3" w:rsidP="00F056B3">
            <w:pPr>
              <w:autoSpaceDE w:val="0"/>
              <w:autoSpaceDN w:val="0"/>
              <w:spacing w:before="48" w:after="0" w:line="230" w:lineRule="auto"/>
              <w:ind w:left="5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100" w:type="dxa"/>
            <w:tcMar>
              <w:left w:w="0" w:type="dxa"/>
              <w:right w:w="0" w:type="dxa"/>
            </w:tcMar>
          </w:tcPr>
          <w:p w:rsidR="00F056B3" w:rsidRDefault="00F056B3" w:rsidP="00F056B3">
            <w:pPr>
              <w:autoSpaceDE w:val="0"/>
              <w:autoSpaceDN w:val="0"/>
              <w:spacing w:before="48" w:after="0" w:line="230" w:lineRule="auto"/>
              <w:ind w:right="924"/>
              <w:jc w:val="right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F056B3" w:rsidTr="00F056B3">
        <w:trPr>
          <w:trHeight w:hRule="exact" w:val="276"/>
        </w:trPr>
        <w:tc>
          <w:tcPr>
            <w:tcW w:w="3002" w:type="dxa"/>
            <w:tcMar>
              <w:left w:w="0" w:type="dxa"/>
              <w:right w:w="0" w:type="dxa"/>
            </w:tcMar>
          </w:tcPr>
          <w:p w:rsidR="00F056B3" w:rsidRDefault="00F056B3" w:rsidP="00F056B3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ШМО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нач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классов</w:t>
            </w:r>
            <w:proofErr w:type="spellEnd"/>
          </w:p>
        </w:tc>
        <w:tc>
          <w:tcPr>
            <w:tcW w:w="3240" w:type="dxa"/>
            <w:tcMar>
              <w:left w:w="0" w:type="dxa"/>
              <w:right w:w="0" w:type="dxa"/>
            </w:tcMar>
          </w:tcPr>
          <w:p w:rsidR="00F056B3" w:rsidRDefault="00F056B3" w:rsidP="00F056B3">
            <w:pPr>
              <w:autoSpaceDE w:val="0"/>
              <w:autoSpaceDN w:val="0"/>
              <w:spacing w:after="0" w:line="230" w:lineRule="auto"/>
              <w:ind w:left="51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УР </w:t>
            </w:r>
          </w:p>
        </w:tc>
        <w:tc>
          <w:tcPr>
            <w:tcW w:w="3100" w:type="dxa"/>
            <w:tcMar>
              <w:left w:w="0" w:type="dxa"/>
              <w:right w:w="0" w:type="dxa"/>
            </w:tcMar>
          </w:tcPr>
          <w:p w:rsidR="00F056B3" w:rsidRDefault="00F056B3" w:rsidP="00F056B3">
            <w:pPr>
              <w:autoSpaceDE w:val="0"/>
              <w:autoSpaceDN w:val="0"/>
              <w:spacing w:after="0" w:line="230" w:lineRule="auto"/>
              <w:ind w:right="1424"/>
              <w:jc w:val="right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</w:p>
        </w:tc>
      </w:tr>
    </w:tbl>
    <w:p w:rsidR="00F056B3" w:rsidRDefault="00F056B3" w:rsidP="00F056B3">
      <w:pPr>
        <w:autoSpaceDE w:val="0"/>
        <w:autoSpaceDN w:val="0"/>
        <w:spacing w:after="0" w:line="6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62"/>
        <w:gridCol w:w="3640"/>
        <w:gridCol w:w="3360"/>
      </w:tblGrid>
      <w:tr w:rsidR="00F056B3" w:rsidTr="00F056B3">
        <w:trPr>
          <w:trHeight w:hRule="exact" w:val="462"/>
        </w:trPr>
        <w:tc>
          <w:tcPr>
            <w:tcW w:w="3062" w:type="dxa"/>
            <w:vMerge w:val="restart"/>
            <w:tcMar>
              <w:left w:w="0" w:type="dxa"/>
              <w:right w:w="0" w:type="dxa"/>
            </w:tcMar>
          </w:tcPr>
          <w:p w:rsidR="00F056B3" w:rsidRDefault="00F056B3" w:rsidP="00F056B3">
            <w:pPr>
              <w:autoSpaceDE w:val="0"/>
              <w:autoSpaceDN w:val="0"/>
              <w:spacing w:before="264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ШМО</w:t>
            </w:r>
          </w:p>
        </w:tc>
        <w:tc>
          <w:tcPr>
            <w:tcW w:w="3640" w:type="dxa"/>
            <w:tcMar>
              <w:left w:w="0" w:type="dxa"/>
              <w:right w:w="0" w:type="dxa"/>
            </w:tcMar>
          </w:tcPr>
          <w:p w:rsidR="00F056B3" w:rsidRDefault="00F056B3" w:rsidP="00F056B3">
            <w:pPr>
              <w:autoSpaceDE w:val="0"/>
              <w:autoSpaceDN w:val="0"/>
              <w:spacing w:before="60" w:after="0" w:line="230" w:lineRule="auto"/>
              <w:ind w:left="45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Хураськина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И.Б.______________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:rsidR="00F056B3" w:rsidRDefault="00F056B3" w:rsidP="00F056B3">
            <w:pPr>
              <w:autoSpaceDE w:val="0"/>
              <w:autoSpaceDN w:val="0"/>
              <w:spacing w:before="60" w:after="0" w:line="230" w:lineRule="auto"/>
              <w:ind w:left="3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Щербакова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Л.И.______________</w:t>
            </w:r>
          </w:p>
        </w:tc>
      </w:tr>
      <w:tr w:rsidR="00F056B3" w:rsidTr="00F056B3">
        <w:trPr>
          <w:trHeight w:hRule="exact" w:val="118"/>
        </w:trPr>
        <w:tc>
          <w:tcPr>
            <w:tcW w:w="3427" w:type="dxa"/>
            <w:vMerge/>
          </w:tcPr>
          <w:p w:rsidR="00F056B3" w:rsidRDefault="00F056B3" w:rsidP="00F056B3"/>
        </w:tc>
        <w:tc>
          <w:tcPr>
            <w:tcW w:w="3640" w:type="dxa"/>
            <w:vMerge w:val="restart"/>
            <w:tcMar>
              <w:left w:w="0" w:type="dxa"/>
              <w:right w:w="0" w:type="dxa"/>
            </w:tcMar>
          </w:tcPr>
          <w:p w:rsidR="00F056B3" w:rsidRPr="00252B8A" w:rsidRDefault="00252B8A" w:rsidP="00F056B3">
            <w:pPr>
              <w:autoSpaceDE w:val="0"/>
              <w:autoSpaceDN w:val="0"/>
              <w:spacing w:before="6" w:after="0" w:line="230" w:lineRule="auto"/>
              <w:ind w:left="456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</w:p>
        </w:tc>
        <w:tc>
          <w:tcPr>
            <w:tcW w:w="3360" w:type="dxa"/>
            <w:vMerge w:val="restart"/>
            <w:tcMar>
              <w:left w:w="0" w:type="dxa"/>
              <w:right w:w="0" w:type="dxa"/>
            </w:tcMar>
          </w:tcPr>
          <w:p w:rsidR="00F056B3" w:rsidRPr="00252B8A" w:rsidRDefault="00252B8A" w:rsidP="00F056B3">
            <w:pPr>
              <w:autoSpaceDE w:val="0"/>
              <w:autoSpaceDN w:val="0"/>
              <w:spacing w:before="6" w:after="0" w:line="230" w:lineRule="auto"/>
              <w:ind w:left="33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96</w:t>
            </w:r>
          </w:p>
        </w:tc>
      </w:tr>
      <w:tr w:rsidR="00F056B3" w:rsidTr="00F056B3">
        <w:trPr>
          <w:trHeight w:hRule="exact" w:val="302"/>
        </w:trPr>
        <w:tc>
          <w:tcPr>
            <w:tcW w:w="3062" w:type="dxa"/>
            <w:tcMar>
              <w:left w:w="0" w:type="dxa"/>
              <w:right w:w="0" w:type="dxa"/>
            </w:tcMar>
          </w:tcPr>
          <w:p w:rsidR="00F056B3" w:rsidRDefault="00F056B3" w:rsidP="00F056B3">
            <w:pPr>
              <w:autoSpaceDE w:val="0"/>
              <w:autoSpaceDN w:val="0"/>
              <w:spacing w:before="76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Волкова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М.Н.______________</w:t>
            </w:r>
          </w:p>
        </w:tc>
        <w:tc>
          <w:tcPr>
            <w:tcW w:w="3427" w:type="dxa"/>
            <w:vMerge/>
          </w:tcPr>
          <w:p w:rsidR="00F056B3" w:rsidRDefault="00F056B3" w:rsidP="00F056B3"/>
        </w:tc>
        <w:tc>
          <w:tcPr>
            <w:tcW w:w="3427" w:type="dxa"/>
            <w:vMerge/>
          </w:tcPr>
          <w:p w:rsidR="00F056B3" w:rsidRDefault="00F056B3" w:rsidP="00F056B3"/>
        </w:tc>
      </w:tr>
      <w:tr w:rsidR="00F056B3" w:rsidTr="00F056B3">
        <w:trPr>
          <w:trHeight w:hRule="exact" w:val="484"/>
        </w:trPr>
        <w:tc>
          <w:tcPr>
            <w:tcW w:w="3062" w:type="dxa"/>
            <w:tcMar>
              <w:left w:w="0" w:type="dxa"/>
              <w:right w:w="0" w:type="dxa"/>
            </w:tcMar>
          </w:tcPr>
          <w:p w:rsidR="00F056B3" w:rsidRPr="00252B8A" w:rsidRDefault="00252B8A" w:rsidP="00F056B3">
            <w:pPr>
              <w:autoSpaceDE w:val="0"/>
              <w:autoSpaceDN w:val="0"/>
              <w:spacing w:before="198" w:after="0" w:line="230" w:lineRule="auto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1</w:t>
            </w:r>
          </w:p>
        </w:tc>
        <w:tc>
          <w:tcPr>
            <w:tcW w:w="3640" w:type="dxa"/>
            <w:tcMar>
              <w:left w:w="0" w:type="dxa"/>
              <w:right w:w="0" w:type="dxa"/>
            </w:tcMar>
          </w:tcPr>
          <w:p w:rsidR="00F056B3" w:rsidRDefault="00252B8A" w:rsidP="00F056B3">
            <w:pPr>
              <w:autoSpaceDE w:val="0"/>
              <w:autoSpaceDN w:val="0"/>
              <w:spacing w:after="0" w:line="230" w:lineRule="auto"/>
              <w:ind w:left="45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26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августа </w:t>
            </w:r>
            <w:r w:rsidR="00F056B3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2022 г.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:rsidR="00F056B3" w:rsidRDefault="00252B8A" w:rsidP="00F056B3">
            <w:pPr>
              <w:autoSpaceDE w:val="0"/>
              <w:autoSpaceDN w:val="0"/>
              <w:spacing w:after="0" w:line="230" w:lineRule="auto"/>
              <w:ind w:left="3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"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августа </w:t>
            </w:r>
            <w:r w:rsidR="00F056B3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2022 г.</w:t>
            </w:r>
          </w:p>
        </w:tc>
      </w:tr>
    </w:tbl>
    <w:p w:rsidR="00F056B3" w:rsidRDefault="00252B8A" w:rsidP="00F056B3">
      <w:pPr>
        <w:autoSpaceDE w:val="0"/>
        <w:autoSpaceDN w:val="0"/>
        <w:spacing w:before="122" w:after="0" w:line="230" w:lineRule="auto"/>
      </w:pPr>
      <w:proofErr w:type="spellStart"/>
      <w:proofErr w:type="gramStart"/>
      <w:r>
        <w:rPr>
          <w:rFonts w:ascii="Times New Roman" w:eastAsia="Times New Roman" w:hAnsi="Times New Roman"/>
          <w:color w:val="000000"/>
          <w:w w:val="102"/>
          <w:sz w:val="20"/>
        </w:rPr>
        <w:t>от</w:t>
      </w:r>
      <w:proofErr w:type="spellEnd"/>
      <w:proofErr w:type="gramEnd"/>
      <w:r>
        <w:rPr>
          <w:rFonts w:ascii="Times New Roman" w:eastAsia="Times New Roman" w:hAnsi="Times New Roman"/>
          <w:color w:val="000000"/>
          <w:w w:val="102"/>
          <w:sz w:val="20"/>
        </w:rPr>
        <w:t xml:space="preserve"> "</w:t>
      </w: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26</w:t>
      </w:r>
      <w:r>
        <w:rPr>
          <w:rFonts w:ascii="Times New Roman" w:eastAsia="Times New Roman" w:hAnsi="Times New Roman"/>
          <w:color w:val="000000"/>
          <w:w w:val="102"/>
          <w:sz w:val="20"/>
        </w:rPr>
        <w:t xml:space="preserve">" </w:t>
      </w: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августа </w:t>
      </w:r>
      <w:r w:rsidR="00F056B3">
        <w:rPr>
          <w:rFonts w:ascii="Times New Roman" w:eastAsia="Times New Roman" w:hAnsi="Times New Roman"/>
          <w:color w:val="000000"/>
          <w:w w:val="102"/>
          <w:sz w:val="20"/>
        </w:rPr>
        <w:t>2022 г.</w:t>
      </w:r>
    </w:p>
    <w:p w:rsidR="00F056B3" w:rsidRDefault="00F056B3" w:rsidP="00F056B3">
      <w:pPr>
        <w:autoSpaceDE w:val="0"/>
        <w:autoSpaceDN w:val="0"/>
        <w:spacing w:before="1038" w:after="0" w:line="230" w:lineRule="auto"/>
        <w:ind w:right="364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F056B3" w:rsidRDefault="00F056B3" w:rsidP="00F056B3">
      <w:pPr>
        <w:autoSpaceDE w:val="0"/>
        <w:autoSpaceDN w:val="0"/>
        <w:spacing w:before="70" w:after="0" w:line="230" w:lineRule="auto"/>
        <w:ind w:right="441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1516095)</w:t>
      </w:r>
    </w:p>
    <w:p w:rsidR="00F056B3" w:rsidRDefault="00F056B3" w:rsidP="00F056B3">
      <w:pPr>
        <w:autoSpaceDE w:val="0"/>
        <w:autoSpaceDN w:val="0"/>
        <w:spacing w:before="166" w:after="0" w:line="230" w:lineRule="auto"/>
        <w:ind w:right="4012"/>
        <w:jc w:val="right"/>
      </w:pP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</w:rPr>
        <w:t>учебного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предмета</w:t>
      </w:r>
      <w:proofErr w:type="spellEnd"/>
    </w:p>
    <w:p w:rsidR="00F056B3" w:rsidRDefault="00F056B3" w:rsidP="00F056B3">
      <w:pPr>
        <w:autoSpaceDE w:val="0"/>
        <w:autoSpaceDN w:val="0"/>
        <w:spacing w:before="70" w:after="0" w:line="230" w:lineRule="auto"/>
        <w:ind w:right="4264"/>
        <w:jc w:val="right"/>
      </w:pPr>
      <w:r>
        <w:rPr>
          <w:rFonts w:ascii="Times New Roman" w:eastAsia="Times New Roman" w:hAnsi="Times New Roman"/>
          <w:color w:val="000000"/>
          <w:sz w:val="24"/>
        </w:rPr>
        <w:t>«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Окружающий мир</w:t>
      </w:r>
      <w:r>
        <w:rPr>
          <w:rFonts w:ascii="Times New Roman" w:eastAsia="Times New Roman" w:hAnsi="Times New Roman"/>
          <w:color w:val="000000"/>
          <w:sz w:val="24"/>
        </w:rPr>
        <w:t>»</w:t>
      </w:r>
    </w:p>
    <w:p w:rsidR="00F056B3" w:rsidRPr="00F056B3" w:rsidRDefault="00F056B3" w:rsidP="00F056B3">
      <w:pPr>
        <w:autoSpaceDE w:val="0"/>
        <w:autoSpaceDN w:val="0"/>
        <w:spacing w:before="670" w:after="0" w:line="230" w:lineRule="auto"/>
        <w:ind w:right="2672"/>
        <w:jc w:val="right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для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2 </w:t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класса начального общего образования</w:t>
      </w:r>
    </w:p>
    <w:p w:rsidR="00F056B3" w:rsidRPr="00252B8A" w:rsidRDefault="00F056B3" w:rsidP="00F056B3">
      <w:pPr>
        <w:autoSpaceDE w:val="0"/>
        <w:autoSpaceDN w:val="0"/>
        <w:spacing w:before="70" w:after="0" w:line="230" w:lineRule="auto"/>
        <w:ind w:right="3610"/>
        <w:jc w:val="right"/>
        <w:rPr>
          <w:lang w:val="ru-RU"/>
        </w:rPr>
      </w:pPr>
      <w:r w:rsidRPr="00252B8A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F056B3" w:rsidRPr="00252B8A" w:rsidRDefault="00F056B3" w:rsidP="00252B8A">
      <w:pPr>
        <w:autoSpaceDE w:val="0"/>
        <w:autoSpaceDN w:val="0"/>
        <w:spacing w:before="2112" w:after="0" w:line="230" w:lineRule="auto"/>
        <w:ind w:right="24"/>
        <w:jc w:val="right"/>
        <w:rPr>
          <w:lang w:val="ru-RU"/>
        </w:rPr>
      </w:pPr>
      <w:r w:rsidRPr="00252B8A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 w:rsidRPr="00252B8A">
        <w:rPr>
          <w:rFonts w:ascii="Times New Roman" w:eastAsia="Times New Roman" w:hAnsi="Times New Roman"/>
          <w:color w:val="000000"/>
          <w:sz w:val="24"/>
          <w:lang w:val="ru-RU"/>
        </w:rPr>
        <w:t>Юманова</w:t>
      </w:r>
      <w:proofErr w:type="spellEnd"/>
      <w:r w:rsidRPr="00252B8A">
        <w:rPr>
          <w:rFonts w:ascii="Times New Roman" w:eastAsia="Times New Roman" w:hAnsi="Times New Roman"/>
          <w:color w:val="000000"/>
          <w:sz w:val="24"/>
          <w:lang w:val="ru-RU"/>
        </w:rPr>
        <w:t xml:space="preserve"> Татьяна Павловна</w:t>
      </w:r>
    </w:p>
    <w:p w:rsidR="00F056B3" w:rsidRPr="00F056B3" w:rsidRDefault="00F056B3" w:rsidP="00F056B3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F056B3" w:rsidRPr="00F056B3" w:rsidRDefault="00F056B3" w:rsidP="00F056B3">
      <w:pPr>
        <w:rPr>
          <w:lang w:val="ru-RU"/>
        </w:rPr>
        <w:sectPr w:rsidR="00F056B3" w:rsidRPr="00F056B3">
          <w:pgSz w:w="11900" w:h="16840"/>
          <w:pgMar w:top="298" w:right="880" w:bottom="1440" w:left="738" w:header="720" w:footer="720" w:gutter="0"/>
          <w:cols w:space="720" w:equalWidth="0">
            <w:col w:w="10282" w:space="0"/>
          </w:cols>
          <w:docGrid w:linePitch="360"/>
        </w:sectPr>
      </w:pPr>
    </w:p>
    <w:p w:rsidR="00F056B3" w:rsidRPr="00F056B3" w:rsidRDefault="00F056B3" w:rsidP="00F056B3">
      <w:pPr>
        <w:autoSpaceDE w:val="0"/>
        <w:autoSpaceDN w:val="0"/>
        <w:spacing w:after="228" w:line="220" w:lineRule="exact"/>
        <w:rPr>
          <w:lang w:val="ru-RU"/>
        </w:rPr>
      </w:pPr>
    </w:p>
    <w:p w:rsidR="00F056B3" w:rsidRPr="00F056B3" w:rsidRDefault="00252B8A" w:rsidP="00F056B3">
      <w:pPr>
        <w:autoSpaceDE w:val="0"/>
        <w:autoSpaceDN w:val="0"/>
        <w:spacing w:after="0" w:line="230" w:lineRule="auto"/>
        <w:ind w:right="3438"/>
        <w:jc w:val="right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д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.Т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>абар-Черки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:rsidR="00F056B3" w:rsidRPr="00F056B3" w:rsidRDefault="00F056B3" w:rsidP="00F056B3">
      <w:pPr>
        <w:rPr>
          <w:lang w:val="ru-RU"/>
        </w:rPr>
        <w:sectPr w:rsidR="00F056B3" w:rsidRPr="00F056B3">
          <w:pgSz w:w="11900" w:h="16840"/>
          <w:pgMar w:top="44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F72DA6" w:rsidRPr="00F056B3" w:rsidRDefault="00F72DA6">
      <w:pPr>
        <w:autoSpaceDE w:val="0"/>
        <w:autoSpaceDN w:val="0"/>
        <w:spacing w:after="78" w:line="220" w:lineRule="exact"/>
        <w:rPr>
          <w:lang w:val="ru-RU"/>
        </w:rPr>
      </w:pPr>
    </w:p>
    <w:p w:rsidR="00F72DA6" w:rsidRPr="00F056B3" w:rsidRDefault="00F72DA6">
      <w:pPr>
        <w:autoSpaceDE w:val="0"/>
        <w:autoSpaceDN w:val="0"/>
        <w:spacing w:after="78" w:line="220" w:lineRule="exact"/>
        <w:rPr>
          <w:lang w:val="ru-RU"/>
        </w:rPr>
      </w:pPr>
    </w:p>
    <w:p w:rsidR="00F72DA6" w:rsidRPr="00F056B3" w:rsidRDefault="00F056B3">
      <w:pPr>
        <w:autoSpaceDE w:val="0"/>
        <w:autoSpaceDN w:val="0"/>
        <w:spacing w:after="0" w:line="230" w:lineRule="auto"/>
        <w:rPr>
          <w:lang w:val="ru-RU"/>
        </w:rPr>
      </w:pPr>
      <w:r w:rsidRPr="00F056B3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F72DA6" w:rsidRPr="00F056B3" w:rsidRDefault="00F056B3">
      <w:pPr>
        <w:autoSpaceDE w:val="0"/>
        <w:autoSpaceDN w:val="0"/>
        <w:spacing w:before="346" w:after="0" w:line="271" w:lineRule="auto"/>
        <w:ind w:right="288" w:firstLine="180"/>
        <w:rPr>
          <w:lang w:val="ru-RU"/>
        </w:rPr>
      </w:pPr>
      <w:proofErr w:type="gramStart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  <w:proofErr w:type="gramEnd"/>
    </w:p>
    <w:p w:rsidR="00F72DA6" w:rsidRPr="00F056B3" w:rsidRDefault="00F056B3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F056B3">
        <w:rPr>
          <w:lang w:val="ru-RU"/>
        </w:rPr>
        <w:br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F72DA6" w:rsidRPr="00F056B3" w:rsidRDefault="00F056B3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раскрывает  содержательные  линии для обязательного изучения во 2 классе начальной школы. Содержание обучения во 2 классе завершатся перечнем универсальных учебных действий (УДД) - познавательных, коммуникативных и регулятивных, которые возможно </w:t>
      </w:r>
      <w:r w:rsidRPr="00F056B3">
        <w:rPr>
          <w:lang w:val="ru-RU"/>
        </w:rPr>
        <w:br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формировать средствами  учебного  предмета  «Окружающий  мир» с   учётом   возрастных особенностей   младших   школьников.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</w:t>
      </w:r>
      <w:proofErr w:type="spellStart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саморегуляция</w:t>
      </w:r>
      <w:proofErr w:type="spell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</w:p>
    <w:p w:rsidR="00F72DA6" w:rsidRPr="00F056B3" w:rsidRDefault="00F056B3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F056B3">
        <w:rPr>
          <w:lang w:val="ru-RU"/>
        </w:rPr>
        <w:tab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второй год обучения в начальной школе. </w:t>
      </w:r>
      <w:r w:rsidRPr="00F056B3">
        <w:rPr>
          <w:lang w:val="ru-RU"/>
        </w:rPr>
        <w:tab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В тематическом планировании описывается программное содержание по всем разделам содержания обучения 2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 </w:t>
      </w:r>
      <w:r w:rsidRPr="00F056B3">
        <w:rPr>
          <w:lang w:val="ru-RU"/>
        </w:rPr>
        <w:tab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Представлены также способы организации дифференцированного обучения.</w:t>
      </w:r>
    </w:p>
    <w:p w:rsidR="00F72DA6" w:rsidRPr="00F056B3" w:rsidRDefault="00F056B3">
      <w:pPr>
        <w:autoSpaceDE w:val="0"/>
        <w:autoSpaceDN w:val="0"/>
        <w:spacing w:before="70" w:after="0" w:line="281" w:lineRule="auto"/>
        <w:ind w:right="432" w:firstLine="18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«Окружающий мир» на уровне 2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стандарта.</w:t>
      </w:r>
    </w:p>
    <w:p w:rsidR="00F72DA6" w:rsidRPr="00F056B3" w:rsidRDefault="00F056B3">
      <w:pPr>
        <w:autoSpaceDE w:val="0"/>
        <w:autoSpaceDN w:val="0"/>
        <w:spacing w:before="72" w:after="0" w:line="271" w:lineRule="auto"/>
        <w:ind w:right="288" w:firstLine="18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F72DA6" w:rsidRPr="00F056B3" w:rsidRDefault="00F056B3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предмета.</w:t>
      </w:r>
    </w:p>
    <w:p w:rsidR="00F72DA6" w:rsidRPr="00F056B3" w:rsidRDefault="00F056B3">
      <w:pPr>
        <w:autoSpaceDE w:val="0"/>
        <w:autoSpaceDN w:val="0"/>
        <w:spacing w:before="190" w:after="0"/>
        <w:ind w:left="4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  Развитие умений  и  навыков  применять  полученные  знания в реальной  учебной  и жизненной  практике,  связанной 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деятельности.</w:t>
      </w:r>
    </w:p>
    <w:p w:rsidR="00F72DA6" w:rsidRPr="00F056B3" w:rsidRDefault="00F056B3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 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</w:t>
      </w:r>
    </w:p>
    <w:p w:rsidR="00F72DA6" w:rsidRPr="00F056B3" w:rsidRDefault="00F72DA6">
      <w:pPr>
        <w:rPr>
          <w:lang w:val="ru-RU"/>
        </w:rPr>
        <w:sectPr w:rsidR="00F72DA6" w:rsidRPr="00F056B3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72DA6" w:rsidRPr="00F056B3" w:rsidRDefault="00F72DA6">
      <w:pPr>
        <w:autoSpaceDE w:val="0"/>
        <w:autoSpaceDN w:val="0"/>
        <w:spacing w:after="66" w:line="220" w:lineRule="exact"/>
        <w:rPr>
          <w:lang w:val="ru-RU"/>
        </w:rPr>
      </w:pPr>
    </w:p>
    <w:p w:rsidR="00F72DA6" w:rsidRPr="00F056B3" w:rsidRDefault="00F056B3">
      <w:pPr>
        <w:autoSpaceDE w:val="0"/>
        <w:autoSpaceDN w:val="0"/>
        <w:spacing w:after="0" w:line="262" w:lineRule="auto"/>
        <w:ind w:left="420" w:right="432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обучающихся.</w:t>
      </w:r>
    </w:p>
    <w:p w:rsidR="00F72DA6" w:rsidRPr="00F056B3" w:rsidRDefault="00F056B3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 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  уважительного  отношения  к их взглядам, мнению и индивидуальности.</w:t>
      </w:r>
    </w:p>
    <w:p w:rsidR="00F72DA6" w:rsidRPr="00F056B3" w:rsidRDefault="00F056B3">
      <w:pPr>
        <w:autoSpaceDE w:val="0"/>
        <w:autoSpaceDN w:val="0"/>
        <w:spacing w:before="178" w:after="0" w:line="286" w:lineRule="auto"/>
        <w:ind w:firstLine="18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</w:t>
      </w:r>
      <w:r w:rsidR="00252B8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 Отбор содержания курса</w:t>
      </w:r>
      <w:r w:rsidR="00252B8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«Окружающий мир» осуществлён на основе следующих ведущих идей:</w:t>
      </w:r>
    </w:p>
    <w:p w:rsidR="00F72DA6" w:rsidRPr="00F056B3" w:rsidRDefault="00F056B3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раскрытие роли человека в природе и обществе; </w:t>
      </w:r>
    </w:p>
    <w:p w:rsidR="00F72DA6" w:rsidRPr="00F056B3" w:rsidRDefault="00F056B3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  освоение общечеловеческих ценностей взаимодействия в системах «Человек и природа»,</w:t>
      </w:r>
      <w:r w:rsidR="00252B8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«Человек и общество», «Человек и другие люди», «Человек и его самость», «Человек и познание».</w:t>
      </w:r>
    </w:p>
    <w:p w:rsidR="00F72DA6" w:rsidRPr="00F056B3" w:rsidRDefault="00F056B3">
      <w:pPr>
        <w:tabs>
          <w:tab w:val="left" w:pos="180"/>
        </w:tabs>
        <w:autoSpaceDE w:val="0"/>
        <w:autoSpaceDN w:val="0"/>
        <w:spacing w:before="178" w:after="0" w:line="262" w:lineRule="auto"/>
        <w:ind w:right="144"/>
        <w:rPr>
          <w:lang w:val="ru-RU"/>
        </w:rPr>
      </w:pPr>
      <w:r w:rsidRPr="00F056B3">
        <w:rPr>
          <w:lang w:val="ru-RU"/>
        </w:rPr>
        <w:tab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курса «Окружающий мир» во 2 классе, составляет 68 часов (два часа в неделю).</w:t>
      </w:r>
    </w:p>
    <w:p w:rsidR="00F72DA6" w:rsidRPr="00F056B3" w:rsidRDefault="00F72DA6">
      <w:pPr>
        <w:rPr>
          <w:lang w:val="ru-RU"/>
        </w:rPr>
        <w:sectPr w:rsidR="00F72DA6" w:rsidRPr="00F056B3">
          <w:pgSz w:w="11900" w:h="16840"/>
          <w:pgMar w:top="286" w:right="766" w:bottom="1440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F72DA6" w:rsidRPr="00F056B3" w:rsidRDefault="00F72DA6">
      <w:pPr>
        <w:autoSpaceDE w:val="0"/>
        <w:autoSpaceDN w:val="0"/>
        <w:spacing w:after="78" w:line="220" w:lineRule="exact"/>
        <w:rPr>
          <w:lang w:val="ru-RU"/>
        </w:rPr>
      </w:pPr>
    </w:p>
    <w:p w:rsidR="00F72DA6" w:rsidRPr="00F056B3" w:rsidRDefault="00F056B3">
      <w:pPr>
        <w:autoSpaceDE w:val="0"/>
        <w:autoSpaceDN w:val="0"/>
        <w:spacing w:after="0" w:line="230" w:lineRule="auto"/>
        <w:rPr>
          <w:lang w:val="ru-RU"/>
        </w:rPr>
      </w:pPr>
      <w:r w:rsidRPr="00F056B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F72DA6" w:rsidRPr="00F056B3" w:rsidRDefault="00F056B3">
      <w:pPr>
        <w:tabs>
          <w:tab w:val="left" w:pos="180"/>
        </w:tabs>
        <w:autoSpaceDE w:val="0"/>
        <w:autoSpaceDN w:val="0"/>
        <w:spacing w:before="346" w:after="0" w:line="286" w:lineRule="auto"/>
        <w:rPr>
          <w:lang w:val="ru-RU"/>
        </w:rPr>
      </w:pPr>
      <w:r w:rsidRPr="00F056B3">
        <w:rPr>
          <w:lang w:val="ru-RU"/>
        </w:rPr>
        <w:tab/>
      </w:r>
      <w:r w:rsidRPr="00F056B3">
        <w:rPr>
          <w:rFonts w:ascii="Times New Roman" w:eastAsia="Times New Roman" w:hAnsi="Times New Roman"/>
          <w:i/>
          <w:color w:val="000000"/>
          <w:sz w:val="24"/>
          <w:lang w:val="ru-RU"/>
        </w:rPr>
        <w:t>Человек и общество</w:t>
      </w:r>
      <w:proofErr w:type="gramStart"/>
      <w:r w:rsidRPr="00F056B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 w:rsidRPr="00F056B3">
        <w:rPr>
          <w:lang w:val="ru-RU"/>
        </w:rPr>
        <w:br/>
      </w:r>
      <w:r w:rsidRPr="00F056B3">
        <w:rPr>
          <w:lang w:val="ru-RU"/>
        </w:rPr>
        <w:tab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Н</w:t>
      </w:r>
      <w:proofErr w:type="gram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аша Родина  —  Россия,  Российская  Федерация  Россия  и её столица на карте. Государственные символы  России.  Москва — столица России. Святыни Москвы — святыни России: Кремль, Красная площадь, Большой театр и др.  Характеристика отдельных исторических событий, связанных с Москвой (основание Москвы, строительство Кремля и др.). Герб  Москвы.  Расположение  Москвы на  карте.  Города  России.  Россия —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Свой регион и его главный город на карте; символика своего региона.</w:t>
      </w:r>
    </w:p>
    <w:p w:rsidR="00F72DA6" w:rsidRPr="00F056B3" w:rsidRDefault="00F056B3">
      <w:pPr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Хозяйственные занятия, профессии жителей родного края. Значение труда в жизни человека и общества.</w:t>
      </w:r>
    </w:p>
    <w:p w:rsidR="00F72DA6" w:rsidRPr="00F056B3" w:rsidRDefault="00F056B3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F056B3">
        <w:rPr>
          <w:lang w:val="ru-RU"/>
        </w:rPr>
        <w:tab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F72DA6" w:rsidRPr="00F056B3" w:rsidRDefault="00F056B3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— главные правила взаимоотношений членов общества.</w:t>
      </w:r>
    </w:p>
    <w:p w:rsidR="00F72DA6" w:rsidRPr="00F056B3" w:rsidRDefault="00F056B3">
      <w:pPr>
        <w:tabs>
          <w:tab w:val="left" w:pos="180"/>
        </w:tabs>
        <w:autoSpaceDE w:val="0"/>
        <w:autoSpaceDN w:val="0"/>
        <w:spacing w:before="70" w:after="0" w:line="271" w:lineRule="auto"/>
        <w:ind w:right="720"/>
        <w:rPr>
          <w:lang w:val="ru-RU"/>
        </w:rPr>
      </w:pPr>
      <w:r w:rsidRPr="00F056B3">
        <w:rPr>
          <w:lang w:val="ru-RU"/>
        </w:rPr>
        <w:tab/>
      </w:r>
      <w:r w:rsidRPr="00F056B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природа </w:t>
      </w:r>
      <w:r w:rsidRPr="00F056B3">
        <w:rPr>
          <w:lang w:val="ru-RU"/>
        </w:rPr>
        <w:br/>
      </w:r>
      <w:r w:rsidRPr="00F056B3">
        <w:rPr>
          <w:lang w:val="ru-RU"/>
        </w:rPr>
        <w:tab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Методы познания природы: наблюдения, опыты, измерения. Звёзды и созвездия, наблюдения звёздного неба. Планеты. Чем Земля отличается от других планет; условия жизни на Земле.</w:t>
      </w:r>
    </w:p>
    <w:p w:rsidR="00F72DA6" w:rsidRPr="00F056B3" w:rsidRDefault="00F056B3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F72DA6" w:rsidRPr="00F056B3" w:rsidRDefault="00F056B3">
      <w:pPr>
        <w:autoSpaceDE w:val="0"/>
        <w:autoSpaceDN w:val="0"/>
        <w:spacing w:before="70" w:after="0"/>
        <w:ind w:firstLine="18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Многообразие растений. Деревья, кустарники, травы. Дикорастущие и культурные растения.   Связи в природе.  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F72DA6" w:rsidRPr="00F056B3" w:rsidRDefault="00F056B3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Красная книга России, её значение, отдельные представители растений и животных Красной книги.</w:t>
      </w:r>
    </w:p>
    <w:p w:rsidR="00F72DA6" w:rsidRPr="00F056B3" w:rsidRDefault="00F056B3">
      <w:pPr>
        <w:autoSpaceDE w:val="0"/>
        <w:autoSpaceDN w:val="0"/>
        <w:spacing w:before="70" w:after="0" w:line="230" w:lineRule="auto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Заповедники, природные парки. Охрана природы. Правила нравственного поведения на природе.</w:t>
      </w:r>
    </w:p>
    <w:p w:rsidR="00F72DA6" w:rsidRPr="00F056B3" w:rsidRDefault="00F056B3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F056B3">
        <w:rPr>
          <w:lang w:val="ru-RU"/>
        </w:rPr>
        <w:tab/>
      </w:r>
      <w:r w:rsidRPr="00F056B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Правила безопасной жизни </w:t>
      </w:r>
      <w:r w:rsidRPr="00F056B3">
        <w:rPr>
          <w:lang w:val="ru-RU"/>
        </w:rPr>
        <w:br/>
      </w:r>
      <w:r w:rsidRPr="00F056B3">
        <w:rPr>
          <w:lang w:val="ru-RU"/>
        </w:rPr>
        <w:tab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F72DA6" w:rsidRPr="00F056B3" w:rsidRDefault="00F056B3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Правила поведения при пользовании компьютером. Безопасность в Интернете (коммуникация в </w:t>
      </w:r>
      <w:proofErr w:type="spellStart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мессенджерах</w:t>
      </w:r>
      <w:proofErr w:type="spell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 и социальных группах) в условиях контролируемого доступа в Интернет.</w:t>
      </w:r>
    </w:p>
    <w:p w:rsidR="00F72DA6" w:rsidRPr="00F056B3" w:rsidRDefault="00F056B3">
      <w:pPr>
        <w:autoSpaceDE w:val="0"/>
        <w:autoSpaceDN w:val="0"/>
        <w:spacing w:before="190" w:after="0" w:line="262" w:lineRule="auto"/>
        <w:ind w:left="180" w:right="3456"/>
        <w:rPr>
          <w:lang w:val="ru-RU"/>
        </w:rPr>
      </w:pPr>
      <w:r w:rsidRPr="00F056B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F056B3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универсальные учебные действия:</w:t>
      </w:r>
    </w:p>
    <w:p w:rsidR="00F72DA6" w:rsidRPr="00F056B3" w:rsidRDefault="00F056B3">
      <w:pPr>
        <w:autoSpaceDE w:val="0"/>
        <w:autoSpaceDN w:val="0"/>
        <w:spacing w:before="178" w:after="0" w:line="230" w:lineRule="auto"/>
        <w:jc w:val="center"/>
        <w:rPr>
          <w:lang w:val="ru-RU"/>
        </w:rPr>
      </w:pPr>
      <w:proofErr w:type="gramStart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ориентироваться в методах познания природы (наблюдение, опыт, сравнение, измерение); </w:t>
      </w:r>
      <w:proofErr w:type="gramEnd"/>
    </w:p>
    <w:p w:rsidR="00F72DA6" w:rsidRPr="00F056B3" w:rsidRDefault="00F056B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 основе наблюдения определять состояние вещества (жидкое, твёрдое, газообразное); </w:t>
      </w:r>
    </w:p>
    <w:p w:rsidR="00F72DA6" w:rsidRPr="00F056B3" w:rsidRDefault="00F056B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символы РФ; </w:t>
      </w:r>
    </w:p>
    <w:p w:rsidR="00F72DA6" w:rsidRPr="00F056B3" w:rsidRDefault="00F056B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деревья, кустарники, травы; приводить примеры (в пределах </w:t>
      </w:r>
      <w:proofErr w:type="gramStart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изученного</w:t>
      </w:r>
      <w:proofErr w:type="gram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:rsidR="00F72DA6" w:rsidRPr="00F056B3" w:rsidRDefault="00F72DA6">
      <w:pPr>
        <w:rPr>
          <w:lang w:val="ru-RU"/>
        </w:rPr>
        <w:sectPr w:rsidR="00F72DA6" w:rsidRPr="00F056B3">
          <w:pgSz w:w="11900" w:h="16840"/>
          <w:pgMar w:top="298" w:right="650" w:bottom="3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72DA6" w:rsidRPr="00F056B3" w:rsidRDefault="00F72DA6">
      <w:pPr>
        <w:autoSpaceDE w:val="0"/>
        <w:autoSpaceDN w:val="0"/>
        <w:spacing w:after="114" w:line="220" w:lineRule="exact"/>
        <w:rPr>
          <w:lang w:val="ru-RU"/>
        </w:rPr>
      </w:pPr>
    </w:p>
    <w:p w:rsidR="00F72DA6" w:rsidRPr="00F056B3" w:rsidRDefault="00F056B3">
      <w:pPr>
        <w:autoSpaceDE w:val="0"/>
        <w:autoSpaceDN w:val="0"/>
        <w:spacing w:after="0" w:line="262" w:lineRule="auto"/>
        <w:ind w:left="420"/>
        <w:rPr>
          <w:lang w:val="ru-RU"/>
        </w:rPr>
      </w:pPr>
      <w:proofErr w:type="gramStart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группировать растения: дикорастущие и культурные; лекарственные и ядовитые (в пределах изученного); </w:t>
      </w:r>
      <w:proofErr w:type="gramEnd"/>
    </w:p>
    <w:p w:rsidR="00F72DA6" w:rsidRPr="00F056B3" w:rsidRDefault="00F056B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  различать прошлое, настоящее, будущее.</w:t>
      </w:r>
    </w:p>
    <w:p w:rsidR="00F72DA6" w:rsidRPr="00F056B3" w:rsidRDefault="00F056B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F056B3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F72DA6" w:rsidRPr="00F056B3" w:rsidRDefault="00F056B3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информацию, представленную в тексте, графически, аудиовизуально; </w:t>
      </w:r>
    </w:p>
    <w:p w:rsidR="00F72DA6" w:rsidRPr="00F056B3" w:rsidRDefault="00F056B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информацию, представленную в схеме, таблице; </w:t>
      </w:r>
    </w:p>
    <w:p w:rsidR="00F72DA6" w:rsidRPr="00F056B3" w:rsidRDefault="00F056B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используя текстовую информацию, заполнять таблицы; дополнять схемы; </w:t>
      </w:r>
    </w:p>
    <w:p w:rsidR="00F72DA6" w:rsidRPr="00F056B3" w:rsidRDefault="00F056B3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  соотносить пример (рисунок, предложенную ситуацию) со временем протекания.</w:t>
      </w:r>
    </w:p>
    <w:p w:rsidR="00F72DA6" w:rsidRPr="00F056B3" w:rsidRDefault="00F056B3">
      <w:pPr>
        <w:autoSpaceDE w:val="0"/>
        <w:autoSpaceDN w:val="0"/>
        <w:spacing w:before="180" w:after="0" w:line="262" w:lineRule="auto"/>
        <w:ind w:left="180" w:right="1296"/>
        <w:rPr>
          <w:lang w:val="ru-RU"/>
        </w:rPr>
      </w:pPr>
      <w:r w:rsidRPr="00F056B3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Коммуникативные универсальные учебные действия: </w:t>
      </w:r>
      <w:r w:rsidRPr="00F056B3">
        <w:rPr>
          <w:lang w:val="ru-RU"/>
        </w:rPr>
        <w:br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1. ориентироваться в терминах (понятиях), соотносить их с краткой характеристикой:</w:t>
      </w:r>
    </w:p>
    <w:p w:rsidR="00F72DA6" w:rsidRPr="00F056B3" w:rsidRDefault="00F056B3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proofErr w:type="gramStart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F72DA6" w:rsidRPr="00F056B3" w:rsidRDefault="00F056B3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понятия и термины, связанные с миром природы (среда обитания, тело, явление, вещество; заповедник); </w:t>
      </w:r>
    </w:p>
    <w:p w:rsidR="00F72DA6" w:rsidRPr="00F056B3" w:rsidRDefault="00F056B3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  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F72DA6" w:rsidRPr="00F056B3" w:rsidRDefault="00F056B3">
      <w:pPr>
        <w:tabs>
          <w:tab w:val="left" w:pos="180"/>
        </w:tabs>
        <w:autoSpaceDE w:val="0"/>
        <w:autoSpaceDN w:val="0"/>
        <w:spacing w:before="178" w:after="0" w:line="286" w:lineRule="auto"/>
        <w:rPr>
          <w:lang w:val="ru-RU"/>
        </w:rPr>
      </w:pPr>
      <w:r w:rsidRPr="00F056B3">
        <w:rPr>
          <w:lang w:val="ru-RU"/>
        </w:rPr>
        <w:tab/>
      </w:r>
      <w:proofErr w:type="gramStart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2. описывать условия жизни на Земле, отличие нашей планеты от других планет Солнечной системы; </w:t>
      </w:r>
      <w:r w:rsidRPr="00F056B3">
        <w:rPr>
          <w:lang w:val="ru-RU"/>
        </w:rPr>
        <w:br/>
      </w:r>
      <w:r w:rsidRPr="00F056B3">
        <w:rPr>
          <w:lang w:val="ru-RU"/>
        </w:rPr>
        <w:tab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3. создавать небольшие описания на предложенную тему (например, «Моя семья», «Какие бывают профессии?», «Что «умеют» органы чувств?», «Лес — природное сообщество» и др.); </w:t>
      </w:r>
      <w:r w:rsidRPr="00F056B3">
        <w:rPr>
          <w:lang w:val="ru-RU"/>
        </w:rPr>
        <w:br/>
      </w:r>
      <w:r w:rsidRPr="00F056B3">
        <w:rPr>
          <w:lang w:val="ru-RU"/>
        </w:rPr>
        <w:tab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4. 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  <w:proofErr w:type="gram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056B3">
        <w:rPr>
          <w:lang w:val="ru-RU"/>
        </w:rPr>
        <w:br/>
      </w:r>
      <w:r w:rsidRPr="00F056B3">
        <w:rPr>
          <w:lang w:val="ru-RU"/>
        </w:rPr>
        <w:tab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5. приводить примеры растений и животных, занесённых в Красную книгу России (на примере своей местности); </w:t>
      </w:r>
      <w:r w:rsidRPr="00F056B3">
        <w:rPr>
          <w:lang w:val="ru-RU"/>
        </w:rPr>
        <w:br/>
      </w:r>
      <w:r w:rsidRPr="00F056B3">
        <w:rPr>
          <w:lang w:val="ru-RU"/>
        </w:rPr>
        <w:tab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6. описывать современные события от имени их участника.</w:t>
      </w:r>
    </w:p>
    <w:p w:rsidR="00F72DA6" w:rsidRPr="00F056B3" w:rsidRDefault="00F056B3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F056B3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универсальные учебные действия:</w:t>
      </w:r>
    </w:p>
    <w:p w:rsidR="00F72DA6" w:rsidRPr="00F056B3" w:rsidRDefault="00F056B3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  следовать образцу, предложенному плану и инструкции при решении учебной задачи;</w:t>
      </w:r>
    </w:p>
    <w:p w:rsidR="00F72DA6" w:rsidRPr="00F056B3" w:rsidRDefault="00F056B3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контролировать с небольшой помощью учителя последовательность действий по решению учебной задачи; </w:t>
      </w:r>
    </w:p>
    <w:p w:rsidR="00F72DA6" w:rsidRPr="00F056B3" w:rsidRDefault="00F056B3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  оценивать результаты своей работы, анализировать оценку учителя и одноклассников, спокойно, без обид принимать советы и замечания.</w:t>
      </w:r>
    </w:p>
    <w:p w:rsidR="00F72DA6" w:rsidRPr="00F056B3" w:rsidRDefault="00F056B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F056B3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:rsidR="00F72DA6" w:rsidRPr="00F056B3" w:rsidRDefault="00F056B3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F72DA6" w:rsidRPr="00F056B3" w:rsidRDefault="00F056B3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F72DA6" w:rsidRPr="00F056B3" w:rsidRDefault="00F056B3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F72DA6" w:rsidRPr="00F056B3" w:rsidRDefault="00F72DA6">
      <w:pPr>
        <w:rPr>
          <w:lang w:val="ru-RU"/>
        </w:rPr>
        <w:sectPr w:rsidR="00F72DA6" w:rsidRPr="00F056B3">
          <w:pgSz w:w="11900" w:h="16840"/>
          <w:pgMar w:top="334" w:right="878" w:bottom="308" w:left="666" w:header="720" w:footer="720" w:gutter="0"/>
          <w:cols w:space="720" w:equalWidth="0">
            <w:col w:w="10356" w:space="0"/>
          </w:cols>
          <w:docGrid w:linePitch="360"/>
        </w:sectPr>
      </w:pPr>
    </w:p>
    <w:p w:rsidR="00F72DA6" w:rsidRPr="00F056B3" w:rsidRDefault="00F72DA6">
      <w:pPr>
        <w:autoSpaceDE w:val="0"/>
        <w:autoSpaceDN w:val="0"/>
        <w:spacing w:after="138" w:line="220" w:lineRule="exact"/>
        <w:rPr>
          <w:lang w:val="ru-RU"/>
        </w:rPr>
      </w:pPr>
    </w:p>
    <w:p w:rsidR="00F72DA6" w:rsidRPr="00F056B3" w:rsidRDefault="00F056B3">
      <w:pPr>
        <w:autoSpaceDE w:val="0"/>
        <w:autoSpaceDN w:val="0"/>
        <w:spacing w:after="0" w:line="262" w:lineRule="auto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  определять причины возможных конфликтов, выбирать (</w:t>
      </w:r>
      <w:proofErr w:type="gramStart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из</w:t>
      </w:r>
      <w:proofErr w:type="gram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предложенных</w:t>
      </w:r>
      <w:proofErr w:type="gram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) способы их разрешения.</w:t>
      </w:r>
    </w:p>
    <w:p w:rsidR="00F72DA6" w:rsidRPr="00F056B3" w:rsidRDefault="00F72DA6">
      <w:pPr>
        <w:rPr>
          <w:lang w:val="ru-RU"/>
        </w:rPr>
        <w:sectPr w:rsidR="00F72DA6" w:rsidRPr="00F056B3">
          <w:pgSz w:w="11900" w:h="16840"/>
          <w:pgMar w:top="358" w:right="1440" w:bottom="1440" w:left="1086" w:header="720" w:footer="720" w:gutter="0"/>
          <w:cols w:space="720" w:equalWidth="0">
            <w:col w:w="9374" w:space="0"/>
          </w:cols>
          <w:docGrid w:linePitch="360"/>
        </w:sectPr>
      </w:pPr>
    </w:p>
    <w:p w:rsidR="00F72DA6" w:rsidRPr="00F056B3" w:rsidRDefault="00F72DA6">
      <w:pPr>
        <w:autoSpaceDE w:val="0"/>
        <w:autoSpaceDN w:val="0"/>
        <w:spacing w:after="78" w:line="220" w:lineRule="exact"/>
        <w:rPr>
          <w:lang w:val="ru-RU"/>
        </w:rPr>
      </w:pPr>
    </w:p>
    <w:p w:rsidR="00F72DA6" w:rsidRPr="00F056B3" w:rsidRDefault="00F056B3">
      <w:pPr>
        <w:autoSpaceDE w:val="0"/>
        <w:autoSpaceDN w:val="0"/>
        <w:spacing w:after="0" w:line="230" w:lineRule="auto"/>
        <w:rPr>
          <w:lang w:val="ru-RU"/>
        </w:rPr>
      </w:pPr>
      <w:r w:rsidRPr="00F056B3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F72DA6" w:rsidRPr="00F056B3" w:rsidRDefault="00F056B3">
      <w:pPr>
        <w:tabs>
          <w:tab w:val="left" w:pos="180"/>
        </w:tabs>
        <w:autoSpaceDE w:val="0"/>
        <w:autoSpaceDN w:val="0"/>
        <w:spacing w:before="346" w:after="0" w:line="262" w:lineRule="auto"/>
        <w:ind w:right="720"/>
        <w:rPr>
          <w:lang w:val="ru-RU"/>
        </w:rPr>
      </w:pPr>
      <w:r w:rsidRPr="00F056B3">
        <w:rPr>
          <w:lang w:val="ru-RU"/>
        </w:rPr>
        <w:tab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"Окружающий мир" в 2 классе направлено на достижение </w:t>
      </w:r>
      <w:proofErr w:type="gramStart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F72DA6" w:rsidRPr="00F056B3" w:rsidRDefault="00F056B3">
      <w:pPr>
        <w:autoSpaceDE w:val="0"/>
        <w:autoSpaceDN w:val="0"/>
        <w:spacing w:before="226" w:after="0" w:line="230" w:lineRule="auto"/>
        <w:rPr>
          <w:lang w:val="ru-RU"/>
        </w:rPr>
      </w:pPr>
      <w:r w:rsidRPr="00F056B3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F72DA6" w:rsidRPr="00F056B3" w:rsidRDefault="00F056B3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lang w:val="ru-RU"/>
        </w:rPr>
      </w:pPr>
      <w:r w:rsidRPr="00F056B3">
        <w:rPr>
          <w:lang w:val="ru-RU"/>
        </w:rPr>
        <w:tab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 </w:t>
      </w:r>
      <w:r w:rsidRPr="00F056B3">
        <w:rPr>
          <w:lang w:val="ru-RU"/>
        </w:rPr>
        <w:br/>
      </w:r>
      <w:r w:rsidRPr="00F056B3">
        <w:rPr>
          <w:lang w:val="ru-RU"/>
        </w:rPr>
        <w:tab/>
      </w:r>
      <w:r w:rsidRPr="00F056B3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:rsidR="00F72DA6" w:rsidRPr="00F056B3" w:rsidRDefault="00F056B3">
      <w:pPr>
        <w:autoSpaceDE w:val="0"/>
        <w:autoSpaceDN w:val="0"/>
        <w:spacing w:before="180" w:after="0" w:line="262" w:lineRule="auto"/>
        <w:ind w:left="420" w:right="7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ценностного отношения к своей Родине — России; понимание особой роли многонациональной России в современном мире; </w:t>
      </w:r>
    </w:p>
    <w:p w:rsidR="00F72DA6" w:rsidRPr="00F056B3" w:rsidRDefault="00F056B3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F72DA6" w:rsidRPr="00F056B3" w:rsidRDefault="00F056B3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:rsidR="00F72DA6" w:rsidRPr="00F056B3" w:rsidRDefault="00F056B3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осознание прав и ответственности человека как члена общества.</w:t>
      </w:r>
    </w:p>
    <w:p w:rsidR="00F72DA6" w:rsidRPr="00F056B3" w:rsidRDefault="00F056B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F056B3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F72DA6" w:rsidRPr="00F056B3" w:rsidRDefault="00F056B3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проявление культуры общения, уважительного отношения к людям, их взглядам, признанию их индивидуальности; </w:t>
      </w:r>
    </w:p>
    <w:p w:rsidR="00F72DA6" w:rsidRPr="00F056B3" w:rsidRDefault="00F056B3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F72DA6" w:rsidRPr="00F056B3" w:rsidRDefault="00F056B3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 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F72DA6" w:rsidRPr="00F056B3" w:rsidRDefault="00F056B3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F056B3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F72DA6" w:rsidRPr="00F056B3" w:rsidRDefault="00F056B3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F72DA6" w:rsidRPr="00F056B3" w:rsidRDefault="00F056B3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полученных знаний в продуктивной и преобразующей деятельности, в разных видах художественной деятельности.</w:t>
      </w:r>
    </w:p>
    <w:p w:rsidR="00F72DA6" w:rsidRPr="00F056B3" w:rsidRDefault="00F056B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F056B3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72DA6" w:rsidRPr="00F056B3" w:rsidRDefault="00F056B3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</w:t>
      </w:r>
      <w:r w:rsidRPr="00F056B3">
        <w:rPr>
          <w:lang w:val="ru-RU"/>
        </w:rPr>
        <w:br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информационной); </w:t>
      </w:r>
    </w:p>
    <w:p w:rsidR="00F72DA6" w:rsidRPr="00F056B3" w:rsidRDefault="00F056B3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опыта эмоционального отношения к среде обитания, бережное отношение к физическому и психическому здоровью.</w:t>
      </w:r>
    </w:p>
    <w:p w:rsidR="00F72DA6" w:rsidRPr="00F056B3" w:rsidRDefault="00F72DA6">
      <w:pPr>
        <w:rPr>
          <w:lang w:val="ru-RU"/>
        </w:rPr>
        <w:sectPr w:rsidR="00F72DA6" w:rsidRPr="00F056B3">
          <w:pgSz w:w="11900" w:h="16840"/>
          <w:pgMar w:top="298" w:right="648" w:bottom="45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F72DA6" w:rsidRPr="00F056B3" w:rsidRDefault="00F72DA6">
      <w:pPr>
        <w:autoSpaceDE w:val="0"/>
        <w:autoSpaceDN w:val="0"/>
        <w:spacing w:after="78" w:line="220" w:lineRule="exact"/>
        <w:rPr>
          <w:lang w:val="ru-RU"/>
        </w:rPr>
      </w:pPr>
    </w:p>
    <w:p w:rsidR="00F72DA6" w:rsidRPr="00F056B3" w:rsidRDefault="00F056B3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F056B3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F72DA6" w:rsidRPr="00F056B3" w:rsidRDefault="00F056B3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72DA6" w:rsidRPr="00F056B3" w:rsidRDefault="00F056B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F056B3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F72DA6" w:rsidRPr="00F056B3" w:rsidRDefault="00F056B3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  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F72DA6" w:rsidRPr="00F056B3" w:rsidRDefault="00F056B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F056B3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F72DA6" w:rsidRPr="00F056B3" w:rsidRDefault="00F056B3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в деятельности на первоначальные представления о научной картине мира; </w:t>
      </w:r>
    </w:p>
    <w:p w:rsidR="00F72DA6" w:rsidRPr="00F056B3" w:rsidRDefault="00F056B3">
      <w:pPr>
        <w:autoSpaceDE w:val="0"/>
        <w:autoSpaceDN w:val="0"/>
        <w:spacing w:before="192" w:after="0" w:line="271" w:lineRule="auto"/>
        <w:ind w:left="420" w:right="576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F72DA6" w:rsidRPr="00F056B3" w:rsidRDefault="00F056B3">
      <w:pPr>
        <w:autoSpaceDE w:val="0"/>
        <w:autoSpaceDN w:val="0"/>
        <w:spacing w:before="286" w:after="0" w:line="230" w:lineRule="auto"/>
        <w:rPr>
          <w:lang w:val="ru-RU"/>
        </w:rPr>
      </w:pPr>
      <w:r w:rsidRPr="00F056B3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F72DA6" w:rsidRPr="00F056B3" w:rsidRDefault="00F056B3">
      <w:pPr>
        <w:autoSpaceDE w:val="0"/>
        <w:autoSpaceDN w:val="0"/>
        <w:spacing w:before="346" w:after="0" w:line="262" w:lineRule="auto"/>
        <w:ind w:left="180" w:right="4752"/>
        <w:rPr>
          <w:lang w:val="ru-RU"/>
        </w:rPr>
      </w:pPr>
      <w:proofErr w:type="spellStart"/>
      <w:r w:rsidRPr="00F056B3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Познавательныеуниверсальные</w:t>
      </w:r>
      <w:proofErr w:type="spellEnd"/>
      <w:r w:rsidRPr="00F056B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учебные действия: </w:t>
      </w:r>
      <w:r w:rsidRPr="00F056B3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F72DA6" w:rsidRPr="00F056B3" w:rsidRDefault="00F056B3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F72DA6" w:rsidRPr="00F056B3" w:rsidRDefault="00F056B3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 </w:t>
      </w:r>
    </w:p>
    <w:p w:rsidR="00F72DA6" w:rsidRPr="00F056B3" w:rsidRDefault="00F056B3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окружающего мира, устанавливать основания для сравнения, устанавливать аналогии; </w:t>
      </w:r>
    </w:p>
    <w:p w:rsidR="00F72DA6" w:rsidRPr="00F056B3" w:rsidRDefault="00F056B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объединять части объекта (объекты) по определённому признаку; </w:t>
      </w:r>
    </w:p>
    <w:p w:rsidR="00F72DA6" w:rsidRPr="00F056B3" w:rsidRDefault="00F056B3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существенный признак для классификации, классифицировать предложенные объекты; </w:t>
      </w:r>
    </w:p>
    <w:p w:rsidR="00F72DA6" w:rsidRPr="00F056B3" w:rsidRDefault="00F056B3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в рассматриваемых фактах, данных и наблюдениях на основе предложенного алгоритма; </w:t>
      </w:r>
    </w:p>
    <w:p w:rsidR="00F72DA6" w:rsidRPr="00F056B3" w:rsidRDefault="00F056B3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алгоритма.</w:t>
      </w:r>
    </w:p>
    <w:p w:rsidR="00F72DA6" w:rsidRPr="00F056B3" w:rsidRDefault="00F056B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F056B3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F72DA6" w:rsidRPr="00F056B3" w:rsidRDefault="00F056B3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</w:p>
    <w:p w:rsidR="00F72DA6" w:rsidRPr="00F056B3" w:rsidRDefault="00F056B3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разницу между реальным и желательным состоянием объекта (ситуации) на основе предложенных вопросов; </w:t>
      </w:r>
    </w:p>
    <w:p w:rsidR="00F72DA6" w:rsidRPr="00F056B3" w:rsidRDefault="00F056B3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F72DA6" w:rsidRPr="00F056B3" w:rsidRDefault="00F056B3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proofErr w:type="gramStart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 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</w:t>
      </w:r>
      <w:proofErr w:type="gramEnd"/>
    </w:p>
    <w:p w:rsidR="00F72DA6" w:rsidRPr="00F056B3" w:rsidRDefault="00F72DA6">
      <w:pPr>
        <w:rPr>
          <w:lang w:val="ru-RU"/>
        </w:rPr>
        <w:sectPr w:rsidR="00F72DA6" w:rsidRPr="00F056B3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72DA6" w:rsidRPr="00F056B3" w:rsidRDefault="00F72DA6">
      <w:pPr>
        <w:autoSpaceDE w:val="0"/>
        <w:autoSpaceDN w:val="0"/>
        <w:spacing w:after="66" w:line="220" w:lineRule="exact"/>
        <w:rPr>
          <w:lang w:val="ru-RU"/>
        </w:rPr>
      </w:pPr>
    </w:p>
    <w:p w:rsidR="00F72DA6" w:rsidRPr="00F056B3" w:rsidRDefault="00F056B3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последствия; коллективный труд и его результаты и др.</w:t>
      </w:r>
      <w:proofErr w:type="gramStart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 )</w:t>
      </w:r>
      <w:proofErr w:type="gram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</w:p>
    <w:p w:rsidR="00F72DA6" w:rsidRPr="00F056B3" w:rsidRDefault="00F056B3">
      <w:pPr>
        <w:autoSpaceDE w:val="0"/>
        <w:autoSpaceDN w:val="0"/>
        <w:spacing w:before="190" w:after="0" w:line="271" w:lineRule="auto"/>
        <w:ind w:left="240" w:right="7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</w:t>
      </w:r>
      <w:proofErr w:type="gramStart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—с</w:t>
      </w:r>
      <w:proofErr w:type="gram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ледствие); </w:t>
      </w:r>
    </w:p>
    <w:p w:rsidR="00F72DA6" w:rsidRPr="00F056B3" w:rsidRDefault="00F056B3">
      <w:pPr>
        <w:autoSpaceDE w:val="0"/>
        <w:autoSpaceDN w:val="0"/>
        <w:spacing w:before="190" w:after="0" w:line="262" w:lineRule="auto"/>
        <w:ind w:left="240" w:right="1152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F72DA6" w:rsidRPr="00F056B3" w:rsidRDefault="00F056B3">
      <w:pPr>
        <w:autoSpaceDE w:val="0"/>
        <w:autoSpaceDN w:val="0"/>
        <w:spacing w:before="178" w:after="0" w:line="230" w:lineRule="auto"/>
        <w:rPr>
          <w:lang w:val="ru-RU"/>
        </w:rPr>
      </w:pPr>
      <w:r w:rsidRPr="00F056B3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F72DA6" w:rsidRPr="00F056B3" w:rsidRDefault="00F056B3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различные источники для поиска информации, выбирать источник получения информации с учётом учебной задачи; </w:t>
      </w:r>
    </w:p>
    <w:p w:rsidR="00F72DA6" w:rsidRPr="00F056B3" w:rsidRDefault="00F056B3">
      <w:pPr>
        <w:autoSpaceDE w:val="0"/>
        <w:autoSpaceDN w:val="0"/>
        <w:spacing w:before="192" w:after="0" w:line="262" w:lineRule="auto"/>
        <w:ind w:left="240" w:right="1008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представленную в явном виде; </w:t>
      </w:r>
    </w:p>
    <w:p w:rsidR="00F72DA6" w:rsidRPr="00F056B3" w:rsidRDefault="00F056B3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F72DA6" w:rsidRPr="00F056B3" w:rsidRDefault="00F056B3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графическую, аудиовизуальную информацию; </w:t>
      </w:r>
    </w:p>
    <w:p w:rsidR="00F72DA6" w:rsidRPr="00F056B3" w:rsidRDefault="00F056B3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 интерпретировать графически представленную информацию (схему, таблицу, иллюстрацию); </w:t>
      </w:r>
    </w:p>
    <w:p w:rsidR="00F72DA6" w:rsidRPr="00F056B3" w:rsidRDefault="00F056B3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информационной безопасности в условиях контролируемого доступа в Интернет (с помощью учителя); </w:t>
      </w:r>
    </w:p>
    <w:p w:rsidR="00F72DA6" w:rsidRPr="00F056B3" w:rsidRDefault="00F056B3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 создавать текстовую, видео, графическую, звуковую информацию в соответствии с учебной задачей;</w:t>
      </w:r>
    </w:p>
    <w:p w:rsidR="00F72DA6" w:rsidRPr="00F056B3" w:rsidRDefault="00F056B3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proofErr w:type="gramStart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  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F72DA6" w:rsidRPr="00F056B3" w:rsidRDefault="00F056B3">
      <w:pPr>
        <w:autoSpaceDE w:val="0"/>
        <w:autoSpaceDN w:val="0"/>
        <w:spacing w:before="178" w:after="0" w:line="230" w:lineRule="auto"/>
        <w:rPr>
          <w:lang w:val="ru-RU"/>
        </w:rPr>
      </w:pPr>
      <w:r w:rsidRPr="00F056B3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действия:</w:t>
      </w:r>
    </w:p>
    <w:p w:rsidR="00F72DA6" w:rsidRPr="00F056B3" w:rsidRDefault="00F056B3">
      <w:pPr>
        <w:autoSpaceDE w:val="0"/>
        <w:autoSpaceDN w:val="0"/>
        <w:spacing w:before="178" w:after="0" w:line="262" w:lineRule="auto"/>
        <w:ind w:left="240" w:right="576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диалогов задавать вопросы, высказывать суждения, оценивать выступления участников; </w:t>
      </w:r>
    </w:p>
    <w:p w:rsidR="00F72DA6" w:rsidRPr="00F056B3" w:rsidRDefault="00F056B3">
      <w:pPr>
        <w:autoSpaceDE w:val="0"/>
        <w:autoSpaceDN w:val="0"/>
        <w:spacing w:before="192" w:after="0" w:line="262" w:lineRule="auto"/>
        <w:ind w:left="24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F72DA6" w:rsidRPr="00F056B3" w:rsidRDefault="00F056B3">
      <w:pPr>
        <w:autoSpaceDE w:val="0"/>
        <w:autoSpaceDN w:val="0"/>
        <w:spacing w:before="192" w:after="0" w:line="262" w:lineRule="auto"/>
        <w:ind w:left="240" w:right="576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ведения диалога и дискуссии; проявлять уважительное отношение к собеседнику; </w:t>
      </w:r>
    </w:p>
    <w:p w:rsidR="00F72DA6" w:rsidRPr="00F056B3" w:rsidRDefault="00F056B3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F72DA6" w:rsidRPr="00F056B3" w:rsidRDefault="00F056B3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устные и письменные тексты (описание, рассуждение, повествование); </w:t>
      </w:r>
    </w:p>
    <w:p w:rsidR="00F72DA6" w:rsidRPr="00F056B3" w:rsidRDefault="00F056B3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F72DA6" w:rsidRPr="00F056B3" w:rsidRDefault="00F056B3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F72DA6" w:rsidRPr="00F056B3" w:rsidRDefault="00F056B3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 с возможной презентацией (текст, рисунки, фото, плакаты и др.</w:t>
      </w:r>
      <w:proofErr w:type="gramStart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 )</w:t>
      </w:r>
      <w:proofErr w:type="gram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 к тексту выступления.</w:t>
      </w:r>
    </w:p>
    <w:p w:rsidR="00F72DA6" w:rsidRPr="00F056B3" w:rsidRDefault="00F72DA6">
      <w:pPr>
        <w:rPr>
          <w:lang w:val="ru-RU"/>
        </w:rPr>
        <w:sectPr w:rsidR="00F72DA6" w:rsidRPr="00F056B3">
          <w:pgSz w:w="11900" w:h="16840"/>
          <w:pgMar w:top="286" w:right="790" w:bottom="438" w:left="846" w:header="720" w:footer="720" w:gutter="0"/>
          <w:cols w:space="720" w:equalWidth="0">
            <w:col w:w="10264" w:space="0"/>
          </w:cols>
          <w:docGrid w:linePitch="360"/>
        </w:sectPr>
      </w:pPr>
    </w:p>
    <w:p w:rsidR="00F72DA6" w:rsidRPr="00F056B3" w:rsidRDefault="00F72DA6">
      <w:pPr>
        <w:autoSpaceDE w:val="0"/>
        <w:autoSpaceDN w:val="0"/>
        <w:spacing w:after="78" w:line="220" w:lineRule="exact"/>
        <w:rPr>
          <w:lang w:val="ru-RU"/>
        </w:rPr>
      </w:pPr>
    </w:p>
    <w:p w:rsidR="00F72DA6" w:rsidRPr="00F056B3" w:rsidRDefault="00F056B3">
      <w:pPr>
        <w:autoSpaceDE w:val="0"/>
        <w:autoSpaceDN w:val="0"/>
        <w:spacing w:after="0" w:line="262" w:lineRule="auto"/>
        <w:ind w:left="180" w:right="4896"/>
        <w:rPr>
          <w:lang w:val="ru-RU"/>
        </w:rPr>
      </w:pPr>
      <w:r w:rsidRPr="00F056B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универсальные учебные действия: </w:t>
      </w:r>
      <w:r w:rsidRPr="00F056B3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F72DA6" w:rsidRPr="00F056B3" w:rsidRDefault="00F056B3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самостоятельно или с небольшой помощью учителя действия по решению учебной задачи; </w:t>
      </w:r>
    </w:p>
    <w:p w:rsidR="00F72DA6" w:rsidRPr="00F056B3" w:rsidRDefault="00F056B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 и операций.</w:t>
      </w:r>
    </w:p>
    <w:p w:rsidR="00F72DA6" w:rsidRPr="00F056B3" w:rsidRDefault="00F056B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F056B3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F72DA6" w:rsidRPr="00F056B3" w:rsidRDefault="00F056B3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деятельности; </w:t>
      </w:r>
    </w:p>
    <w:p w:rsidR="00F72DA6" w:rsidRPr="00F056B3" w:rsidRDefault="00F056B3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в своей работе и устанавливать их причины; корректировать свои действия при необходимости (с небольшой помощью учителя); </w:t>
      </w:r>
    </w:p>
    <w:p w:rsidR="00F72DA6" w:rsidRPr="00F056B3" w:rsidRDefault="00F056B3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 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F72DA6" w:rsidRPr="00F056B3" w:rsidRDefault="00F056B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F056B3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</w:t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F72DA6" w:rsidRPr="00F056B3" w:rsidRDefault="00F056B3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объективно оценивать результаты своей деятельности, соотносить свою оценку с оценкой учителя; </w:t>
      </w:r>
    </w:p>
    <w:p w:rsidR="00F72DA6" w:rsidRPr="00F056B3" w:rsidRDefault="00F056B3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  оценивать целесообразность выбранных способов действия, при необходимости корректировать их.</w:t>
      </w:r>
    </w:p>
    <w:p w:rsidR="00F72DA6" w:rsidRPr="00F056B3" w:rsidRDefault="00F056B3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F056B3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F72DA6" w:rsidRPr="00F056B3" w:rsidRDefault="00F056B3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значение коллективной деятельности для успешного решения учебной </w:t>
      </w:r>
      <w:r w:rsidRPr="00F056B3">
        <w:rPr>
          <w:lang w:val="ru-RU"/>
        </w:rPr>
        <w:br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F72DA6" w:rsidRPr="00F056B3" w:rsidRDefault="00F056B3">
      <w:pPr>
        <w:autoSpaceDE w:val="0"/>
        <w:autoSpaceDN w:val="0"/>
        <w:spacing w:before="190" w:after="0" w:line="262" w:lineRule="auto"/>
        <w:ind w:left="420" w:right="1584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F72DA6" w:rsidRPr="00F056B3" w:rsidRDefault="00F056B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готовность руководить, выполнять поручения, подчиняться; </w:t>
      </w:r>
    </w:p>
    <w:p w:rsidR="00F72DA6" w:rsidRPr="00F056B3" w:rsidRDefault="00F056B3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 конфликтов, при их возникновении мирно разрешать без участия взрослого; </w:t>
      </w:r>
    </w:p>
    <w:p w:rsidR="00F72DA6" w:rsidRPr="00F056B3" w:rsidRDefault="00F056B3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работы.</w:t>
      </w:r>
    </w:p>
    <w:p w:rsidR="00F72DA6" w:rsidRPr="00F056B3" w:rsidRDefault="00F056B3">
      <w:pPr>
        <w:autoSpaceDE w:val="0"/>
        <w:autoSpaceDN w:val="0"/>
        <w:spacing w:before="288" w:after="0" w:line="230" w:lineRule="auto"/>
        <w:rPr>
          <w:lang w:val="ru-RU"/>
        </w:rPr>
      </w:pPr>
      <w:r w:rsidRPr="00F056B3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F72DA6" w:rsidRPr="00F056B3" w:rsidRDefault="00F056B3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во </w:t>
      </w:r>
      <w:r w:rsidRPr="00F056B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 классе </w:t>
      </w:r>
      <w:proofErr w:type="gramStart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gram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научится:</w:t>
      </w:r>
    </w:p>
    <w:p w:rsidR="00F72DA6" w:rsidRPr="00F056B3" w:rsidRDefault="00F056B3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Россию на карте мира, на карте России - Москву, свой регион и его главный город; </w:t>
      </w:r>
    </w:p>
    <w:p w:rsidR="00F72DA6" w:rsidRPr="00F056B3" w:rsidRDefault="00F056B3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узнавать государственную символику Российской Федерации (гимн, герб, флаг) и своего региона; </w:t>
      </w:r>
    </w:p>
    <w:p w:rsidR="00F72DA6" w:rsidRPr="00F056B3" w:rsidRDefault="00F056B3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F72DA6" w:rsidRPr="00F056B3" w:rsidRDefault="00F056B3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изученные объекты окружающего мира по их описанию, рисункам и фотографиям, различать их в окружающем мире; </w:t>
      </w:r>
    </w:p>
    <w:p w:rsidR="00F72DA6" w:rsidRPr="00F056B3" w:rsidRDefault="00F056B3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изученных традиций, обычаев и праздников народов родного края;</w:t>
      </w:r>
    </w:p>
    <w:p w:rsidR="00F72DA6" w:rsidRPr="00F056B3" w:rsidRDefault="00F72DA6">
      <w:pPr>
        <w:rPr>
          <w:lang w:val="ru-RU"/>
        </w:rPr>
        <w:sectPr w:rsidR="00F72DA6" w:rsidRPr="00F056B3">
          <w:pgSz w:w="11900" w:h="16840"/>
          <w:pgMar w:top="298" w:right="650" w:bottom="3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72DA6" w:rsidRPr="00F056B3" w:rsidRDefault="00F72DA6">
      <w:pPr>
        <w:autoSpaceDE w:val="0"/>
        <w:autoSpaceDN w:val="0"/>
        <w:spacing w:after="66" w:line="220" w:lineRule="exact"/>
        <w:rPr>
          <w:lang w:val="ru-RU"/>
        </w:rPr>
      </w:pPr>
    </w:p>
    <w:p w:rsidR="00F72DA6" w:rsidRPr="00F056B3" w:rsidRDefault="00F056B3">
      <w:pPr>
        <w:autoSpaceDE w:val="0"/>
        <w:autoSpaceDN w:val="0"/>
        <w:spacing w:after="0" w:line="348" w:lineRule="auto"/>
        <w:rPr>
          <w:lang w:val="ru-RU"/>
        </w:rPr>
      </w:pPr>
      <w:proofErr w:type="gramStart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важных событий прошлого и настоящего родного края; трудовой деятельности и профессий жителей родного края; </w:t>
      </w:r>
      <w:r w:rsidRPr="00F056B3">
        <w:rPr>
          <w:lang w:val="ru-RU"/>
        </w:rPr>
        <w:br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проводить, соблюдая правила безопасного труда, несложные наблюдения и опыты с </w:t>
      </w:r>
      <w:r w:rsidRPr="00F056B3">
        <w:rPr>
          <w:lang w:val="ru-RU"/>
        </w:rPr>
        <w:br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природными объектами, измерения; </w:t>
      </w:r>
      <w:r w:rsidRPr="00F056B3">
        <w:rPr>
          <w:lang w:val="ru-RU"/>
        </w:rPr>
        <w:br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изученных взаимосвязей в природе, при меры, иллюстрирующие значение природы в жизни человека; </w:t>
      </w:r>
      <w:r w:rsidRPr="00F056B3">
        <w:rPr>
          <w:lang w:val="ru-RU"/>
        </w:rPr>
        <w:br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  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  <w:proofErr w:type="gram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056B3">
        <w:rPr>
          <w:lang w:val="ru-RU"/>
        </w:rPr>
        <w:br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  <w:r w:rsidRPr="00F056B3">
        <w:rPr>
          <w:lang w:val="ru-RU"/>
        </w:rPr>
        <w:br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группировать изученные объекты живой и неживой природы по предложенным признакам; —  сравнивать объекты живой и неживой природы на основе внешних признаков; </w:t>
      </w:r>
      <w:r w:rsidRPr="00F056B3">
        <w:rPr>
          <w:lang w:val="ru-RU"/>
        </w:rPr>
        <w:br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на местности по местным природным при знакам, Солнцу, компасу; —   создавать  по  заданному  плану  развёрнутые  высказывания о природе и обществе;</w:t>
      </w:r>
      <w:proofErr w:type="gram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 —  использовать для ответов на вопросы небольшие тексты о природе и обществе; </w:t>
      </w:r>
      <w:r w:rsidRPr="00F056B3">
        <w:rPr>
          <w:lang w:val="ru-RU"/>
        </w:rPr>
        <w:br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  <w:r w:rsidRPr="00F056B3">
        <w:rPr>
          <w:lang w:val="ru-RU"/>
        </w:rPr>
        <w:br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в школе, правила безопасного поведения </w:t>
      </w:r>
      <w:r w:rsidRPr="00F056B3">
        <w:rPr>
          <w:lang w:val="ru-RU"/>
        </w:rPr>
        <w:br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пассажира наземного транспорта и метро; </w:t>
      </w:r>
      <w:r w:rsidRPr="00F056B3">
        <w:rPr>
          <w:lang w:val="ru-RU"/>
        </w:rPr>
        <w:br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режим дня и питания; </w:t>
      </w:r>
      <w:r w:rsidRPr="00F056B3">
        <w:rPr>
          <w:lang w:val="ru-RU"/>
        </w:rPr>
        <w:br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—  безопасно использовать </w:t>
      </w:r>
      <w:proofErr w:type="spellStart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мессенджеры</w:t>
      </w:r>
      <w:proofErr w:type="spell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 Интернета в условиях контролируемого доступа в Интернет; </w:t>
      </w:r>
      <w:r w:rsidRPr="00F056B3">
        <w:rPr>
          <w:lang w:val="ru-RU"/>
        </w:rPr>
        <w:br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—  безопасно осуществлять коммуникацию в школьных сообществах с помощью учителя в случае необходимости.</w:t>
      </w:r>
    </w:p>
    <w:p w:rsidR="00F72DA6" w:rsidRPr="00F056B3" w:rsidRDefault="00F72DA6">
      <w:pPr>
        <w:rPr>
          <w:lang w:val="ru-RU"/>
        </w:rPr>
        <w:sectPr w:rsidR="00F72DA6" w:rsidRPr="00F056B3">
          <w:pgSz w:w="11900" w:h="16840"/>
          <w:pgMar w:top="286" w:right="760" w:bottom="1440" w:left="1086" w:header="720" w:footer="720" w:gutter="0"/>
          <w:cols w:space="720" w:equalWidth="0">
            <w:col w:w="10054" w:space="0"/>
          </w:cols>
          <w:docGrid w:linePitch="360"/>
        </w:sectPr>
      </w:pPr>
    </w:p>
    <w:p w:rsidR="00F72DA6" w:rsidRPr="00F056B3" w:rsidRDefault="00F72DA6">
      <w:pPr>
        <w:autoSpaceDE w:val="0"/>
        <w:autoSpaceDN w:val="0"/>
        <w:spacing w:after="64" w:line="220" w:lineRule="exact"/>
        <w:rPr>
          <w:lang w:val="ru-RU"/>
        </w:rPr>
      </w:pPr>
    </w:p>
    <w:p w:rsidR="00F72DA6" w:rsidRDefault="00F056B3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64"/>
        <w:gridCol w:w="528"/>
        <w:gridCol w:w="1104"/>
        <w:gridCol w:w="1140"/>
        <w:gridCol w:w="806"/>
        <w:gridCol w:w="3206"/>
        <w:gridCol w:w="1152"/>
        <w:gridCol w:w="1934"/>
      </w:tblGrid>
      <w:tr w:rsidR="00F72DA6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5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50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F72DA6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DA6" w:rsidRDefault="00F72DA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DA6" w:rsidRDefault="00F72DA6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DA6" w:rsidRDefault="00F72DA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DA6" w:rsidRDefault="00F72DA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DA6" w:rsidRDefault="00F72DA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DA6" w:rsidRDefault="00F72DA6"/>
        </w:tc>
      </w:tr>
      <w:tr w:rsidR="00F72DA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общество.</w:t>
            </w:r>
          </w:p>
        </w:tc>
      </w:tr>
      <w:tr w:rsidR="00F72DA6">
        <w:trPr>
          <w:trHeight w:hRule="exact" w:val="207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64" w:after="0" w:line="245" w:lineRule="auto"/>
              <w:ind w:left="72" w:right="144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Наша Родина — Россия, Российская Федерация. Россия и её столица на карте.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  <w:tc>
          <w:tcPr>
            <w:tcW w:w="32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6" w:after="0" w:line="252" w:lineRule="auto"/>
              <w:ind w:left="72" w:right="432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учителя, рассматривание </w:t>
            </w:r>
            <w:r w:rsidRPr="00F056B3">
              <w:rPr>
                <w:lang w:val="ru-RU"/>
              </w:rPr>
              <w:br/>
            </w: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иллюстраций, чтение текстов о </w:t>
            </w:r>
            <w:r w:rsidRPr="00F056B3">
              <w:rPr>
                <w:lang w:val="ru-RU"/>
              </w:rPr>
              <w:br/>
            </w: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федеративном устройстве России, о многонациональном составе населения страны;</w:t>
            </w:r>
          </w:p>
        </w:tc>
        <w:tc>
          <w:tcPr>
            <w:tcW w:w="115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F72DA6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66" w:after="0" w:line="230" w:lineRule="auto"/>
              <w:ind w:left="72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Государственные символы России, символика  своего региона.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учителя, рассматривание </w:t>
            </w:r>
            <w:r w:rsidRPr="00F056B3">
              <w:rPr>
                <w:lang w:val="ru-RU"/>
              </w:rPr>
              <w:br/>
            </w: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иллюстраций, чтение текстов о </w:t>
            </w:r>
            <w:r w:rsidRPr="00F056B3">
              <w:rPr>
                <w:lang w:val="ru-RU"/>
              </w:rPr>
              <w:br/>
            </w: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федеративном устройстве России, о многонациональном составе населения страны;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F72DA6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64" w:after="0" w:line="245" w:lineRule="auto"/>
              <w:ind w:left="72" w:right="288"/>
            </w:pPr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Москва — </w:t>
            </w:r>
            <w:proofErr w:type="spellStart"/>
            <w:proofErr w:type="gramStart"/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столи</w:t>
            </w:r>
            <w:proofErr w:type="spellEnd"/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ца</w:t>
            </w:r>
            <w:proofErr w:type="spellEnd"/>
            <w:proofErr w:type="gramEnd"/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. Достопримечательности Москвы.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Страницы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истории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Москвы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6" w:after="0" w:line="252" w:lineRule="auto"/>
              <w:ind w:left="72" w:right="576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 по теме «История возникновения Москвы»; </w:t>
            </w:r>
            <w:r w:rsidRPr="00F056B3">
              <w:rPr>
                <w:lang w:val="ru-RU"/>
              </w:rPr>
              <w:br/>
            </w: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Игра-путешествие по теме «Работаем экскурсоводами; </w:t>
            </w:r>
            <w:r w:rsidRPr="00F056B3">
              <w:rPr>
                <w:lang w:val="ru-RU"/>
              </w:rPr>
              <w:br/>
            </w: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проводим экскурсии по Москве; </w:t>
            </w:r>
            <w:r w:rsidRPr="00F056B3">
              <w:rPr>
                <w:lang w:val="ru-RU"/>
              </w:rPr>
              <w:br/>
            </w: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Санкт-Петербургу</w:t>
            </w:r>
            <w:proofErr w:type="gramStart"/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»;;</w:t>
            </w:r>
            <w:proofErr w:type="gram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50" w:lineRule="auto"/>
              <w:ind w:left="72" w:right="70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Дидактическая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игра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F72DA6">
        <w:trPr>
          <w:trHeight w:hRule="exact" w:val="20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66" w:after="0" w:line="230" w:lineRule="auto"/>
              <w:ind w:left="72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Города России. Свой регион и его столица на карте РФ.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Игра-путешествие по теме «Работаем экскурсоводами, проводим экскурсии по Москве, Санкт-Петербургу»; </w:t>
            </w:r>
            <w:r w:rsidRPr="00F056B3">
              <w:rPr>
                <w:lang w:val="ru-RU"/>
              </w:rPr>
              <w:br/>
            </w: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картой: Россия; </w:t>
            </w:r>
            <w:r w:rsidRPr="00F056B3">
              <w:rPr>
                <w:lang w:val="ru-RU"/>
              </w:rPr>
              <w:br/>
            </w: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Москва; </w:t>
            </w:r>
            <w:r w:rsidRPr="00F056B3">
              <w:rPr>
                <w:lang w:val="ru-RU"/>
              </w:rPr>
              <w:br/>
            </w: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Санкт-Петербург; </w:t>
            </w:r>
            <w:r w:rsidRPr="00F056B3">
              <w:rPr>
                <w:lang w:val="ru-RU"/>
              </w:rPr>
              <w:br/>
            </w: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наш регион на карте РФ</w:t>
            </w:r>
            <w:proofErr w:type="gramStart"/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47" w:lineRule="auto"/>
              <w:ind w:left="72" w:right="70"/>
              <w:jc w:val="both"/>
            </w:pPr>
            <w:proofErr w:type="spellStart"/>
            <w:proofErr w:type="gram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Дидактическая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игра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</w:tbl>
    <w:p w:rsidR="00F72DA6" w:rsidRDefault="00F72DA6">
      <w:pPr>
        <w:autoSpaceDE w:val="0"/>
        <w:autoSpaceDN w:val="0"/>
        <w:spacing w:after="0" w:line="14" w:lineRule="exact"/>
      </w:pPr>
    </w:p>
    <w:p w:rsidR="00F72DA6" w:rsidRDefault="00F72DA6">
      <w:pPr>
        <w:sectPr w:rsidR="00F72DA6">
          <w:pgSz w:w="16840" w:h="11900"/>
          <w:pgMar w:top="282" w:right="640" w:bottom="63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72DA6" w:rsidRDefault="00F72DA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64"/>
        <w:gridCol w:w="528"/>
        <w:gridCol w:w="1104"/>
        <w:gridCol w:w="1140"/>
        <w:gridCol w:w="806"/>
        <w:gridCol w:w="3206"/>
        <w:gridCol w:w="1152"/>
        <w:gridCol w:w="1934"/>
      </w:tblGrid>
      <w:tr w:rsidR="00F72DA6">
        <w:trPr>
          <w:trHeight w:hRule="exact" w:val="21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66" w:after="0" w:line="245" w:lineRule="auto"/>
              <w:ind w:left="72" w:right="576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Россия — многонациональное государство. Народы России, их традиции, обычаи, праздники.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 текстов учебника о народах России, об их традициях, обычаях, праздниках;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F72DA6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64" w:after="0" w:line="250" w:lineRule="auto"/>
              <w:ind w:left="72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Родной край, его природные и культурные достопримечательности.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текстов учебника о народах России, об их традициях, обычаях, праздниках; </w:t>
            </w:r>
            <w:r w:rsidRPr="00F056B3">
              <w:rPr>
                <w:lang w:val="ru-RU"/>
              </w:rPr>
              <w:br/>
            </w: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сообщения об истории родного края (при помощи взрослых, с </w:t>
            </w:r>
            <w:r w:rsidRPr="00F056B3">
              <w:rPr>
                <w:lang w:val="ru-RU"/>
              </w:rPr>
              <w:br/>
            </w: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 дополнительных источников информации);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F72DA6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Значимые события истории родного края. Свой регион и его главный город   на карте.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сообщения об истории родного края (при помощи взрослых, с </w:t>
            </w:r>
            <w:r w:rsidRPr="00F056B3">
              <w:rPr>
                <w:lang w:val="ru-RU"/>
              </w:rPr>
              <w:br/>
            </w: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 дополнительных источников информации);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F72DA6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Хозяйственные  занятия, профессии жителей родного  края. Значение труда в жизни человека и общества.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«Зачем чело век трудится?»; </w:t>
            </w:r>
            <w:r w:rsidRPr="00F056B3">
              <w:rPr>
                <w:lang w:val="ru-RU"/>
              </w:rPr>
              <w:br/>
            </w: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Дидактическая игра по теме «Профессии города и села»;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F72DA6">
        <w:trPr>
          <w:trHeight w:hRule="exact" w:val="20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Семья </w:t>
            </w:r>
            <w:r w:rsidRPr="00F056B3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— </w:t>
            </w:r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коллектив. Семейное древо. Семейные ценности</w:t>
            </w:r>
            <w:proofErr w:type="gramStart"/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.</w:t>
            </w:r>
            <w:proofErr w:type="gramEnd"/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</w:t>
            </w:r>
            <w:proofErr w:type="gramStart"/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</w:t>
            </w:r>
            <w:proofErr w:type="gramEnd"/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традиции.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теме «</w:t>
            </w:r>
            <w:proofErr w:type="gramStart"/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Послушаем</w:t>
            </w:r>
            <w:proofErr w:type="gramEnd"/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друг друга, расскажем о своей семье»; </w:t>
            </w:r>
            <w:r w:rsidRPr="00F056B3">
              <w:rPr>
                <w:lang w:val="ru-RU"/>
              </w:rPr>
              <w:br/>
            </w: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обязанностей в семье, семейных традиций, совместный труд и отдых; </w:t>
            </w:r>
            <w:r w:rsidRPr="00F056B3">
              <w:rPr>
                <w:lang w:val="ru-RU"/>
              </w:rPr>
              <w:br/>
            </w: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по теме «Составление схемы родословного древа семьи»;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</w:tbl>
    <w:p w:rsidR="00F72DA6" w:rsidRDefault="00F72DA6">
      <w:pPr>
        <w:autoSpaceDE w:val="0"/>
        <w:autoSpaceDN w:val="0"/>
        <w:spacing w:after="0" w:line="14" w:lineRule="exact"/>
      </w:pPr>
    </w:p>
    <w:p w:rsidR="00F72DA6" w:rsidRDefault="00F72DA6">
      <w:pPr>
        <w:sectPr w:rsidR="00F72DA6">
          <w:pgSz w:w="16840" w:h="11900"/>
          <w:pgMar w:top="284" w:right="640" w:bottom="4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72DA6" w:rsidRDefault="00F72DA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64"/>
        <w:gridCol w:w="528"/>
        <w:gridCol w:w="1104"/>
        <w:gridCol w:w="1140"/>
        <w:gridCol w:w="806"/>
        <w:gridCol w:w="3206"/>
        <w:gridCol w:w="1152"/>
        <w:gridCol w:w="1934"/>
      </w:tblGrid>
      <w:tr w:rsidR="00F72DA6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Совместный  труд и отдых. Участие детей в делах семьи.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обязанностей в семье, семейных традиций, совместный труд и отдых;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F72DA6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1.11.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культурного поведения в общественных местах.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«Оцени себя </w:t>
            </w:r>
            <w:proofErr w:type="gramStart"/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—у</w:t>
            </w:r>
            <w:proofErr w:type="gramEnd"/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меешь ли ты сдерживать эмоции?»;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F72DA6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1.12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66" w:after="0" w:line="252" w:lineRule="auto"/>
              <w:ind w:left="72" w:right="144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Доброта, справедливость, честность, уважение к чужому мнению и особенностям других людей — главные правила взаимоотношений членов общества.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 ситуаций, раскрывающих примеры гуманного отношения к людям;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F72DA6">
        <w:trPr>
          <w:trHeight w:hRule="exact" w:val="348"/>
        </w:trPr>
        <w:tc>
          <w:tcPr>
            <w:tcW w:w="5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93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</w:tr>
      <w:tr w:rsidR="00F72DA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природа.</w:t>
            </w:r>
          </w:p>
        </w:tc>
      </w:tr>
      <w:tr w:rsidR="00F72DA6">
        <w:trPr>
          <w:trHeight w:hRule="exact" w:val="20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66" w:after="0" w:line="245" w:lineRule="auto"/>
              <w:ind w:left="72" w:right="288"/>
            </w:pPr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Наблюдения, опыты, измерения. Звёзды и созвездия, наблюдения звёздного неба.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Планеты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и обсуждение иллюстраций, </w:t>
            </w:r>
            <w:r w:rsidRPr="00F056B3">
              <w:rPr>
                <w:lang w:val="ru-RU"/>
              </w:rPr>
              <w:br/>
            </w: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видеофрагментов и других материалов (по выбору) на тему «Звёздное небо Созвездия»;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</w:tbl>
    <w:p w:rsidR="00F72DA6" w:rsidRDefault="00F72DA6">
      <w:pPr>
        <w:autoSpaceDE w:val="0"/>
        <w:autoSpaceDN w:val="0"/>
        <w:spacing w:after="0" w:line="14" w:lineRule="exact"/>
      </w:pPr>
    </w:p>
    <w:p w:rsidR="00F72DA6" w:rsidRDefault="00F72DA6">
      <w:pPr>
        <w:sectPr w:rsidR="00F72DA6">
          <w:pgSz w:w="16840" w:h="11900"/>
          <w:pgMar w:top="284" w:right="640" w:bottom="115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72DA6" w:rsidRDefault="00F72DA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64"/>
        <w:gridCol w:w="528"/>
        <w:gridCol w:w="1104"/>
        <w:gridCol w:w="1140"/>
        <w:gridCol w:w="806"/>
        <w:gridCol w:w="3206"/>
        <w:gridCol w:w="1152"/>
        <w:gridCol w:w="1934"/>
      </w:tblGrid>
      <w:tr w:rsidR="00F72DA6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66" w:after="0" w:line="230" w:lineRule="auto"/>
              <w:ind w:left="72"/>
            </w:pPr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Чем Земля отличается от других планет.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Условия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Земле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теме «Чем Земля отличается от других планет»;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F72DA6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Изображения Земли: глобус, карта, план.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 с глобусом;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F72DA6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Карта мира. Материки, океаны.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 учителя, работа с текстом учебника: описание и особенности океанов и материков на Земле;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F72DA6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Определение сторон горизонта при помощи компаса. Компас, его устройство, ориентирование на местности.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с картой: «Как </w:t>
            </w:r>
            <w:r w:rsidRPr="00F056B3">
              <w:rPr>
                <w:lang w:val="ru-RU"/>
              </w:rPr>
              <w:br/>
            </w: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показывать объекты на настенной карте»;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F72DA6">
        <w:trPr>
          <w:trHeight w:hRule="exact" w:val="21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Многообразие растений. Деревья, кустарники, травы.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Экскурсия в парк: сравнение деревьев, кустарников, трав;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Виртуальная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экскурсия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</w:tbl>
    <w:p w:rsidR="00F72DA6" w:rsidRDefault="00F72DA6">
      <w:pPr>
        <w:autoSpaceDE w:val="0"/>
        <w:autoSpaceDN w:val="0"/>
        <w:spacing w:after="0" w:line="14" w:lineRule="exact"/>
      </w:pPr>
    </w:p>
    <w:p w:rsidR="00F72DA6" w:rsidRDefault="00F72DA6">
      <w:pPr>
        <w:sectPr w:rsidR="00F72DA6">
          <w:pgSz w:w="16840" w:h="11900"/>
          <w:pgMar w:top="284" w:right="640" w:bottom="43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72DA6" w:rsidRDefault="00F72DA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64"/>
        <w:gridCol w:w="528"/>
        <w:gridCol w:w="1104"/>
        <w:gridCol w:w="1140"/>
        <w:gridCol w:w="806"/>
        <w:gridCol w:w="3206"/>
        <w:gridCol w:w="1152"/>
        <w:gridCol w:w="1934"/>
      </w:tblGrid>
      <w:tr w:rsidR="00F72DA6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6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Дикорастущие и культурные растения.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8" w:after="0" w:line="247" w:lineRule="auto"/>
              <w:ind w:left="72" w:right="864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Классификация растений (по </w:t>
            </w:r>
            <w:r w:rsidRPr="00F056B3">
              <w:rPr>
                <w:lang w:val="ru-RU"/>
              </w:rPr>
              <w:br/>
            </w: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иллюстрациям): дикорастущие </w:t>
            </w:r>
            <w:proofErr w:type="gramStart"/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—к</w:t>
            </w:r>
            <w:proofErr w:type="gramEnd"/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ультурные;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F72DA6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Связи в природе. Годовой ход изменений в жизни растения.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 с иллюстративным </w:t>
            </w:r>
            <w:r w:rsidRPr="00F056B3">
              <w:rPr>
                <w:lang w:val="ru-RU"/>
              </w:rPr>
              <w:br/>
            </w: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материалом: составление коллективного рассказа по </w:t>
            </w:r>
            <w:proofErr w:type="gramStart"/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теме</w:t>
            </w:r>
            <w:proofErr w:type="gramEnd"/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«Каким бывает растение в разные сезоны»;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F72DA6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Мир животных (фауна).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Дидактическая игра по теме «Угадай животное по описанию»;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Дидактическая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игра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F72DA6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proofErr w:type="gramStart"/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Насекомые, рыбы, птицы, звери, земноводные, пресмыкающиеся: общая характеристика (особенности внешнего вида, движений, питания,  размножения).</w:t>
            </w:r>
            <w:proofErr w:type="gram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Логическая задача по теме «Найди ошибку— </w:t>
            </w:r>
            <w:proofErr w:type="gramStart"/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</w:t>
            </w:r>
            <w:proofErr w:type="gramEnd"/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кое животное попало в эту группу случайно»;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F72DA6">
        <w:trPr>
          <w:trHeight w:hRule="exact" w:val="20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Сезонная жизнь животных.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Ролевая игра по теме «Собрание в лесу </w:t>
            </w:r>
            <w:proofErr w:type="gramStart"/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—к</w:t>
            </w:r>
            <w:proofErr w:type="gramEnd"/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 как готовится к зиме»;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</w:tbl>
    <w:p w:rsidR="00F72DA6" w:rsidRDefault="00F72DA6">
      <w:pPr>
        <w:autoSpaceDE w:val="0"/>
        <w:autoSpaceDN w:val="0"/>
        <w:spacing w:after="0" w:line="14" w:lineRule="exact"/>
      </w:pPr>
    </w:p>
    <w:p w:rsidR="00F72DA6" w:rsidRDefault="00F72DA6">
      <w:pPr>
        <w:sectPr w:rsidR="00F72DA6">
          <w:pgSz w:w="16840" w:h="11900"/>
          <w:pgMar w:top="284" w:right="640" w:bottom="44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72DA6" w:rsidRDefault="00F72DA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64"/>
        <w:gridCol w:w="528"/>
        <w:gridCol w:w="1104"/>
        <w:gridCol w:w="1140"/>
        <w:gridCol w:w="806"/>
        <w:gridCol w:w="3206"/>
        <w:gridCol w:w="1152"/>
        <w:gridCol w:w="1934"/>
      </w:tblGrid>
      <w:tr w:rsidR="00F72DA6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2.12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Красная книга России, её значение, отдельные представители растений и животных Красной книги.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«Что такое Красная книга?»; </w:t>
            </w:r>
            <w:r w:rsidRPr="00F056B3">
              <w:rPr>
                <w:lang w:val="ru-RU"/>
              </w:rPr>
              <w:br/>
            </w: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и обсуждение иллюстраций, </w:t>
            </w:r>
            <w:r w:rsidRPr="00F056B3">
              <w:rPr>
                <w:lang w:val="ru-RU"/>
              </w:rPr>
              <w:br/>
            </w: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видеофрагментов и других материалов (по выбору) на тему: «Растения и животные </w:t>
            </w:r>
            <w:r w:rsidRPr="00F056B3">
              <w:rPr>
                <w:lang w:val="ru-RU"/>
              </w:rPr>
              <w:br/>
            </w: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Красной книги»; </w:t>
            </w:r>
            <w:r w:rsidRPr="00F056B3">
              <w:rPr>
                <w:lang w:val="ru-RU"/>
              </w:rPr>
              <w:br/>
            </w: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учителя: «Растения и животные </w:t>
            </w:r>
            <w:r w:rsidRPr="00F056B3">
              <w:rPr>
                <w:lang w:val="ru-RU"/>
              </w:rPr>
              <w:br/>
            </w: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нашего края, занесённые в Красную книгу»;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PANDIA https://pandia.ru/ УЧИ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F72DA6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2.13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Заповедники, природные парки. Охрана природы. Правила нравственного поведения на природе.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составление памятки по </w:t>
            </w:r>
            <w:proofErr w:type="spellStart"/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теме</w:t>
            </w:r>
            <w:proofErr w:type="gramStart"/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</w:t>
            </w:r>
            <w:proofErr w:type="gramEnd"/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равила</w:t>
            </w:r>
            <w:proofErr w:type="spellEnd"/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поведения в заповедных местах»;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F72DA6">
        <w:trPr>
          <w:trHeight w:hRule="exact" w:val="348"/>
        </w:trPr>
        <w:tc>
          <w:tcPr>
            <w:tcW w:w="5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93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</w:tr>
      <w:tr w:rsidR="00F72DA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Правила безопасной жизни.</w:t>
            </w:r>
          </w:p>
        </w:tc>
      </w:tr>
      <w:tr w:rsidR="00F72DA6">
        <w:trPr>
          <w:trHeight w:hRule="exact" w:val="21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66" w:after="0" w:line="252" w:lineRule="auto"/>
              <w:ind w:left="72" w:right="576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47" w:lineRule="auto"/>
              <w:ind w:left="72" w:right="432"/>
            </w:pP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«Зачем нужен режим дня?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Почему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нужно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правильно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питаться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?»;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F72DA6">
        <w:trPr>
          <w:trHeight w:hRule="exact" w:val="20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66" w:after="0" w:line="245" w:lineRule="auto"/>
              <w:ind w:left="72" w:right="432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Физическая культура, закаливание, игры на воздухе как условие сохранения и укрепления здоровья.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«Зачем нужен режим дня? Почему нужно правильно питаться?»; </w:t>
            </w:r>
            <w:r w:rsidRPr="00F056B3">
              <w:rPr>
                <w:lang w:val="ru-RU"/>
              </w:rPr>
              <w:br/>
            </w: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теме «Что может случиться на прогулке, на игровой площадке, дома и в школе, если не соблюдать правила </w:t>
            </w:r>
            <w:r w:rsidRPr="00F056B3">
              <w:rPr>
                <w:lang w:val="ru-RU"/>
              </w:rPr>
              <w:br/>
            </w: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безопасности»;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</w:tbl>
    <w:p w:rsidR="00F72DA6" w:rsidRDefault="00F72DA6">
      <w:pPr>
        <w:autoSpaceDE w:val="0"/>
        <w:autoSpaceDN w:val="0"/>
        <w:spacing w:after="0" w:line="14" w:lineRule="exact"/>
      </w:pPr>
    </w:p>
    <w:p w:rsidR="00F72DA6" w:rsidRDefault="00F72DA6">
      <w:pPr>
        <w:sectPr w:rsidR="00F72DA6">
          <w:pgSz w:w="16840" w:h="11900"/>
          <w:pgMar w:top="284" w:right="640" w:bottom="110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72DA6" w:rsidRDefault="00F72DA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164"/>
        <w:gridCol w:w="528"/>
        <w:gridCol w:w="1104"/>
        <w:gridCol w:w="1140"/>
        <w:gridCol w:w="806"/>
        <w:gridCol w:w="3206"/>
        <w:gridCol w:w="1152"/>
        <w:gridCol w:w="1934"/>
      </w:tblGrid>
      <w:tr w:rsidR="00F72DA6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66" w:after="0" w:line="252" w:lineRule="auto"/>
              <w:ind w:left="72" w:right="288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 безопасности в школе (маршрут до школы, правила поведения на  занятиях, переменах, при приёмах пищи, а также на пришкольной территории).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Ролевая игра по теме «Мы — пешеходы»; Анализ дорожных ситуаций</w:t>
            </w:r>
            <w:proofErr w:type="gramStart"/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Ролевая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игра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F72DA6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45" w:lineRule="auto"/>
              <w:ind w:left="72" w:right="144"/>
            </w:pPr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Правила безопасного поведения пассажира наземного транспорта и метро.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Номера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телефонов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экстренной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помощи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«Правила поведения в общественном транспорте»;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F72DA6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Правила поведения при пользовании  компьютером. Безопасность в Интернете (коммуникация  в </w:t>
            </w:r>
            <w:proofErr w:type="spellStart"/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мессенджерах</w:t>
            </w:r>
            <w:proofErr w:type="spellEnd"/>
            <w:r w:rsidRPr="00F056B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и социальных группах) в условиях контролируемого доступа в Интернет.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по теме «Правила пользования компьютером»;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МЭО https://mob-edu.com/ РЭШ https://resh.edu.ru/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ИНФОУРОК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МУЛЬТИУРОК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PANDIA https://pandia.ru/ 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https://uchi.ru/catalog/rus/5-klass/grade-790</w:t>
            </w:r>
          </w:p>
        </w:tc>
      </w:tr>
      <w:tr w:rsidR="00F72DA6">
        <w:trPr>
          <w:trHeight w:hRule="exact" w:val="348"/>
        </w:trPr>
        <w:tc>
          <w:tcPr>
            <w:tcW w:w="5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93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</w:tr>
      <w:tr w:rsidR="00F72DA6">
        <w:trPr>
          <w:trHeight w:hRule="exact" w:val="348"/>
        </w:trPr>
        <w:tc>
          <w:tcPr>
            <w:tcW w:w="5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93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</w:tr>
      <w:tr w:rsidR="00F72DA6">
        <w:trPr>
          <w:trHeight w:hRule="exact" w:val="328"/>
        </w:trPr>
        <w:tc>
          <w:tcPr>
            <w:tcW w:w="5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70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</w:tr>
    </w:tbl>
    <w:p w:rsidR="00F72DA6" w:rsidRDefault="00F72DA6">
      <w:pPr>
        <w:autoSpaceDE w:val="0"/>
        <w:autoSpaceDN w:val="0"/>
        <w:spacing w:after="0" w:line="14" w:lineRule="exact"/>
      </w:pPr>
    </w:p>
    <w:p w:rsidR="00F72DA6" w:rsidRDefault="00F72DA6">
      <w:pPr>
        <w:sectPr w:rsidR="00F72DA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72DA6" w:rsidRDefault="00F72DA6">
      <w:pPr>
        <w:autoSpaceDE w:val="0"/>
        <w:autoSpaceDN w:val="0"/>
        <w:spacing w:after="78" w:line="220" w:lineRule="exact"/>
      </w:pPr>
    </w:p>
    <w:p w:rsidR="00F72DA6" w:rsidRDefault="00F056B3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F72DA6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F72DA6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DA6" w:rsidRDefault="00F72DA6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DA6" w:rsidRDefault="00F72DA6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DA6" w:rsidRDefault="00F72DA6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DA6" w:rsidRDefault="00F72DA6"/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Родная страна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102D21" w:rsidRDefault="00102D21">
            <w:pPr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Наши проекты «Родной город (село)»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Природа и рукотворный мир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Проверим себя и оценим достижения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102D21" w:rsidRDefault="00102D2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102D21" w:rsidRDefault="00102D2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Неживая и живая природа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такое погода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 гости к осени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Звёздное небо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Заклянем в кладовые Земли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 воздух…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…И про воду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Невидимые нити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F72DA6" w:rsidRDefault="00F72DA6">
      <w:pPr>
        <w:autoSpaceDE w:val="0"/>
        <w:autoSpaceDN w:val="0"/>
        <w:spacing w:after="0" w:line="14" w:lineRule="exact"/>
      </w:pPr>
    </w:p>
    <w:p w:rsidR="00F72DA6" w:rsidRDefault="00F72DA6">
      <w:pPr>
        <w:sectPr w:rsidR="00F72DA6">
          <w:pgSz w:w="11900" w:h="16840"/>
          <w:pgMar w:top="298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72DA6" w:rsidRDefault="00F72DA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Дикорастущие и культурные растения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Дикие и домашние животные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Животные живого уголка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 кошек и собак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Красная книга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Будь природе другом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Наши проекты «Красная книга» или «Возьмем под защиту»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Проверим и оценим свои достижения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такое экономика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 чего что сделано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 построить дом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Какой бывает транспорт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Культура и образование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Наши проекты «Профессии»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 гости к зиме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Проверим и оценим свои достижения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F72DA6" w:rsidRDefault="00F72DA6">
      <w:pPr>
        <w:autoSpaceDE w:val="0"/>
        <w:autoSpaceDN w:val="0"/>
        <w:spacing w:after="0" w:line="14" w:lineRule="exact"/>
      </w:pPr>
    </w:p>
    <w:p w:rsidR="00F72DA6" w:rsidRDefault="00F72DA6">
      <w:pPr>
        <w:sectPr w:rsidR="00F72DA6">
          <w:pgSz w:w="11900" w:h="16840"/>
          <w:pgMar w:top="284" w:right="650" w:bottom="5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72DA6" w:rsidRDefault="00F72DA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Строение тема человека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Берегись автомобиля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Домашние опасности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Пожар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 воде и в лесу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Опасные насекомые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Проверим и оценим свои достижения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Наша дружная семья. </w:t>
            </w:r>
            <w:proofErr w:type="spellStart"/>
            <w:r w:rsidRPr="00F056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Проек</w:t>
            </w:r>
            <w:proofErr w:type="gramStart"/>
            <w:r w:rsidRPr="00F056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т«</w:t>
            </w:r>
            <w:proofErr w:type="gramEnd"/>
            <w:r w:rsidRPr="00F056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Родословная</w:t>
            </w:r>
            <w:proofErr w:type="spellEnd"/>
            <w:r w:rsidRPr="00F056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 школе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 вежливости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Ты и твои друзья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Мы – зрители и пассажиры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Проверим и оценим свои достижения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Посмотри вокруг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Ориентирование на местности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Формы земной поверхности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Водные богатства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F72DA6" w:rsidRDefault="00F72DA6">
      <w:pPr>
        <w:autoSpaceDE w:val="0"/>
        <w:autoSpaceDN w:val="0"/>
        <w:spacing w:after="0" w:line="14" w:lineRule="exact"/>
      </w:pPr>
    </w:p>
    <w:p w:rsidR="00F72DA6" w:rsidRDefault="00F72DA6">
      <w:pPr>
        <w:sectPr w:rsidR="00F72DA6">
          <w:pgSz w:w="11900" w:h="16840"/>
          <w:pgMar w:top="284" w:right="650" w:bottom="6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72DA6" w:rsidRDefault="00F72DA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 гости к весне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Россия на карте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Россия на карте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Наши проекты «Города России»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Московский кремль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0D2913" w:rsidRDefault="000D2913">
            <w:pPr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Город на Неве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3A1BBB" w:rsidRDefault="003A1BBB">
            <w:pPr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Путешествие по планете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3A1BBB" w:rsidRDefault="003A1BBB">
            <w:pPr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Путешествие по материкам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3A1BBB" w:rsidRDefault="003A1BBB">
            <w:pPr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Путешествие по материкам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3A1BBB" w:rsidRDefault="003A1BBB">
            <w:pPr>
              <w:rPr>
                <w:lang w:val="ru-RU"/>
              </w:rPr>
            </w:pPr>
            <w:r>
              <w:rPr>
                <w:lang w:val="ru-RU"/>
              </w:rPr>
              <w:t>2.05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Страны мира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3A1BBB" w:rsidRDefault="003A1BBB">
            <w:pPr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Страны мира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3A1BBB" w:rsidRDefault="003A1BBB">
            <w:pPr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Наши проекты «Страны мира»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3A1BBB" w:rsidRDefault="003A1BBB">
            <w:pPr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Впереди лето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3A1BBB" w:rsidRDefault="003A1BBB">
            <w:pPr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Проверим себя и оценим свои достижения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3A1BBB" w:rsidRDefault="003A1BBB">
            <w:pPr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10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3A1BBB" w:rsidRDefault="003A1BBB">
            <w:pPr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72DA6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Pr="00F056B3" w:rsidRDefault="00F056B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056B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056B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2DA6" w:rsidRDefault="00F72DA6"/>
        </w:tc>
      </w:tr>
    </w:tbl>
    <w:p w:rsidR="00F72DA6" w:rsidRDefault="00F72DA6">
      <w:pPr>
        <w:autoSpaceDE w:val="0"/>
        <w:autoSpaceDN w:val="0"/>
        <w:spacing w:after="0" w:line="14" w:lineRule="exact"/>
      </w:pPr>
    </w:p>
    <w:p w:rsidR="00F72DA6" w:rsidRDefault="00F72DA6">
      <w:pPr>
        <w:sectPr w:rsidR="00F72DA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72DA6" w:rsidRDefault="00F72DA6">
      <w:pPr>
        <w:autoSpaceDE w:val="0"/>
        <w:autoSpaceDN w:val="0"/>
        <w:spacing w:after="78" w:line="220" w:lineRule="exact"/>
      </w:pPr>
    </w:p>
    <w:p w:rsidR="00F72DA6" w:rsidRDefault="00F056B3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F72DA6" w:rsidRDefault="00F056B3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F72DA6" w:rsidRPr="00F056B3" w:rsidRDefault="00F056B3">
      <w:pPr>
        <w:autoSpaceDE w:val="0"/>
        <w:autoSpaceDN w:val="0"/>
        <w:spacing w:before="166" w:after="0" w:line="271" w:lineRule="auto"/>
        <w:ind w:right="720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Окружающий мир (в 2 частях), 2 класс /Плешаков А.А., Акционерное общество «Издательство</w:t>
      </w:r>
      <w:r w:rsidR="003A1BB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«Просвещение»; </w:t>
      </w:r>
      <w:r w:rsidRPr="00F056B3">
        <w:rPr>
          <w:lang w:val="ru-RU"/>
        </w:rPr>
        <w:br/>
      </w:r>
      <w:bookmarkStart w:id="0" w:name="_GoBack"/>
      <w:bookmarkEnd w:id="0"/>
    </w:p>
    <w:p w:rsidR="00F72DA6" w:rsidRPr="00F056B3" w:rsidRDefault="00F056B3">
      <w:pPr>
        <w:autoSpaceDE w:val="0"/>
        <w:autoSpaceDN w:val="0"/>
        <w:spacing w:before="262" w:after="0" w:line="230" w:lineRule="auto"/>
        <w:rPr>
          <w:lang w:val="ru-RU"/>
        </w:rPr>
      </w:pPr>
      <w:r w:rsidRPr="00F056B3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F72DA6" w:rsidRPr="00F056B3" w:rsidRDefault="00F056B3">
      <w:pPr>
        <w:autoSpaceDE w:val="0"/>
        <w:autoSpaceDN w:val="0"/>
        <w:spacing w:before="166" w:after="0" w:line="262" w:lineRule="auto"/>
        <w:ind w:right="864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Поурочные разработки по окружающему миру 2 класс, коллекция презентаций, методические рекомендации, КИМ 2 класс.</w:t>
      </w:r>
    </w:p>
    <w:p w:rsidR="00F72DA6" w:rsidRPr="00F056B3" w:rsidRDefault="00F056B3">
      <w:pPr>
        <w:autoSpaceDE w:val="0"/>
        <w:autoSpaceDN w:val="0"/>
        <w:spacing w:before="264" w:after="0" w:line="230" w:lineRule="auto"/>
        <w:rPr>
          <w:lang w:val="ru-RU"/>
        </w:rPr>
      </w:pPr>
      <w:r w:rsidRPr="00F056B3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F72DA6" w:rsidRPr="00F056B3" w:rsidRDefault="00F056B3">
      <w:pPr>
        <w:autoSpaceDE w:val="0"/>
        <w:autoSpaceDN w:val="0"/>
        <w:spacing w:before="168" w:after="0" w:line="281" w:lineRule="auto"/>
        <w:ind w:right="5328"/>
        <w:rPr>
          <w:lang w:val="ru-RU"/>
        </w:rPr>
      </w:pP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МЭО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mob</w:t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F056B3">
        <w:rPr>
          <w:lang w:val="ru-RU"/>
        </w:rPr>
        <w:br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F056B3">
        <w:rPr>
          <w:lang w:val="ru-RU"/>
        </w:rPr>
        <w:br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ИНФОУРОК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F056B3">
        <w:rPr>
          <w:lang w:val="ru-RU"/>
        </w:rPr>
        <w:br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МУЛЬТИУРОК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multiurok</w:t>
      </w:r>
      <w:proofErr w:type="spell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F056B3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PANDIA</w:t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pandia</w:t>
      </w:r>
      <w:proofErr w:type="spell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F056B3">
        <w:rPr>
          <w:lang w:val="ru-RU"/>
        </w:rPr>
        <w:br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УЧИ</w:t>
      </w:r>
      <w:proofErr w:type="gramStart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.Р</w:t>
      </w:r>
      <w:proofErr w:type="gram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 xml:space="preserve">У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rus</w:t>
      </w:r>
      <w:proofErr w:type="spell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/5-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klass</w:t>
      </w:r>
      <w:proofErr w:type="spellEnd"/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grade</w:t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-790</w:t>
      </w:r>
    </w:p>
    <w:p w:rsidR="00F72DA6" w:rsidRPr="00F056B3" w:rsidRDefault="00F72DA6">
      <w:pPr>
        <w:rPr>
          <w:lang w:val="ru-RU"/>
        </w:rPr>
        <w:sectPr w:rsidR="00F72DA6" w:rsidRPr="00F056B3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72DA6" w:rsidRPr="00F056B3" w:rsidRDefault="00F72DA6">
      <w:pPr>
        <w:autoSpaceDE w:val="0"/>
        <w:autoSpaceDN w:val="0"/>
        <w:spacing w:after="78" w:line="220" w:lineRule="exact"/>
        <w:rPr>
          <w:lang w:val="ru-RU"/>
        </w:rPr>
      </w:pPr>
    </w:p>
    <w:p w:rsidR="00F72DA6" w:rsidRPr="00F056B3" w:rsidRDefault="00F056B3">
      <w:pPr>
        <w:autoSpaceDE w:val="0"/>
        <w:autoSpaceDN w:val="0"/>
        <w:spacing w:after="0" w:line="230" w:lineRule="auto"/>
        <w:rPr>
          <w:lang w:val="ru-RU"/>
        </w:rPr>
      </w:pPr>
      <w:r w:rsidRPr="00F056B3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F72DA6" w:rsidRPr="00F056B3" w:rsidRDefault="00F056B3">
      <w:pPr>
        <w:autoSpaceDE w:val="0"/>
        <w:autoSpaceDN w:val="0"/>
        <w:spacing w:before="346" w:after="0" w:line="302" w:lineRule="auto"/>
        <w:ind w:right="2304"/>
        <w:rPr>
          <w:lang w:val="ru-RU"/>
        </w:rPr>
      </w:pPr>
      <w:r w:rsidRPr="00F056B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F056B3">
        <w:rPr>
          <w:lang w:val="ru-RU"/>
        </w:rPr>
        <w:br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Коллекция учебных плакатов, мультимедийный компьютер, проектор, колонки.</w:t>
      </w:r>
    </w:p>
    <w:p w:rsidR="00F72DA6" w:rsidRPr="00F056B3" w:rsidRDefault="00F056B3">
      <w:pPr>
        <w:autoSpaceDE w:val="0"/>
        <w:autoSpaceDN w:val="0"/>
        <w:spacing w:before="262" w:after="0" w:line="300" w:lineRule="auto"/>
        <w:ind w:right="720"/>
        <w:rPr>
          <w:lang w:val="ru-RU"/>
        </w:rPr>
      </w:pPr>
      <w:r w:rsidRPr="00F056B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ЛАБОРАТОРНЫХ, ПРАКТИЧЕСКИХ РАБОТ, ДЕМОНСТРАЦИЙ </w:t>
      </w:r>
      <w:r w:rsidRPr="00F056B3">
        <w:rPr>
          <w:lang w:val="ru-RU"/>
        </w:rPr>
        <w:br/>
      </w:r>
      <w:r w:rsidRPr="00F056B3">
        <w:rPr>
          <w:rFonts w:ascii="Times New Roman" w:eastAsia="Times New Roman" w:hAnsi="Times New Roman"/>
          <w:color w:val="000000"/>
          <w:sz w:val="24"/>
          <w:lang w:val="ru-RU"/>
        </w:rPr>
        <w:t>Гербарий, термометр.</w:t>
      </w:r>
    </w:p>
    <w:p w:rsidR="00F72DA6" w:rsidRPr="00F056B3" w:rsidRDefault="00F72DA6">
      <w:pPr>
        <w:rPr>
          <w:lang w:val="ru-RU"/>
        </w:rPr>
        <w:sectPr w:rsidR="00F72DA6" w:rsidRPr="00F056B3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056B3" w:rsidRPr="00F056B3" w:rsidRDefault="00F056B3">
      <w:pPr>
        <w:rPr>
          <w:lang w:val="ru-RU"/>
        </w:rPr>
      </w:pPr>
    </w:p>
    <w:sectPr w:rsidR="00F056B3" w:rsidRPr="00F056B3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D2913"/>
    <w:rsid w:val="00102D21"/>
    <w:rsid w:val="0015074B"/>
    <w:rsid w:val="00252B8A"/>
    <w:rsid w:val="0029639D"/>
    <w:rsid w:val="00326F90"/>
    <w:rsid w:val="003A1BBB"/>
    <w:rsid w:val="00AA1D8D"/>
    <w:rsid w:val="00B47730"/>
    <w:rsid w:val="00CB0664"/>
    <w:rsid w:val="00F056B3"/>
    <w:rsid w:val="00F72DA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57A8DF0-971B-47A5-A2E1-09F4766CD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26</Pages>
  <Words>6086</Words>
  <Characters>34695</Characters>
  <Application>Microsoft Office Word</Application>
  <DocSecurity>0</DocSecurity>
  <Lines>289</Lines>
  <Paragraphs>81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40700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Валера</cp:lastModifiedBy>
  <cp:revision>3</cp:revision>
  <dcterms:created xsi:type="dcterms:W3CDTF">2013-12-23T23:15:00Z</dcterms:created>
  <dcterms:modified xsi:type="dcterms:W3CDTF">2023-01-19T15:46:00Z</dcterms:modified>
  <cp:category/>
</cp:coreProperties>
</file>